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1DD" w:rsidRDefault="00EF51DD" w:rsidP="00EF51DD">
      <w:pPr>
        <w:pStyle w:val="Tytu"/>
        <w:tabs>
          <w:tab w:val="left" w:pos="851"/>
        </w:tabs>
        <w:spacing w:line="360" w:lineRule="auto"/>
        <w:rPr>
          <w:b/>
          <w:bCs/>
          <w:color w:val="215868"/>
          <w:sz w:val="36"/>
          <w:szCs w:val="36"/>
        </w:rPr>
      </w:pPr>
      <w:r w:rsidRPr="00B96B00">
        <w:rPr>
          <w:b/>
          <w:bCs/>
          <w:color w:val="215868"/>
          <w:sz w:val="36"/>
          <w:szCs w:val="36"/>
        </w:rPr>
        <w:t>Zadani</w:t>
      </w:r>
      <w:r>
        <w:rPr>
          <w:b/>
          <w:bCs/>
          <w:color w:val="215868"/>
          <w:sz w:val="36"/>
          <w:szCs w:val="36"/>
        </w:rPr>
        <w:t>a</w:t>
      </w:r>
    </w:p>
    <w:p w:rsidR="00930054" w:rsidRDefault="00EF51DD" w:rsidP="00DE4D29">
      <w:pPr>
        <w:ind w:left="709"/>
        <w:rPr>
          <w:rFonts w:ascii="Cambria" w:eastAsia="Times New Roman" w:hAnsi="Cambria" w:cs="Cambria"/>
          <w:noProof/>
          <w:color w:val="215868"/>
          <w:kern w:val="28"/>
          <w:sz w:val="32"/>
          <w:szCs w:val="32"/>
          <w:lang w:eastAsia="pl-PL"/>
        </w:rPr>
      </w:pPr>
      <w:r>
        <w:rPr>
          <w:rFonts w:ascii="Cambria" w:eastAsia="Times New Roman" w:hAnsi="Cambria" w:cs="Cambria"/>
          <w:noProof/>
          <w:color w:val="215868"/>
          <w:kern w:val="28"/>
          <w:sz w:val="32"/>
          <w:szCs w:val="32"/>
          <w:lang w:eastAsia="pl-PL"/>
        </w:rPr>
        <w:t xml:space="preserve">W górnym polu wpisz liczbę o 25% większą, a w dolnym – o 10% mniejszą od podanej liczby.  </w:t>
      </w:r>
    </w:p>
    <w:p w:rsidR="00D73D67" w:rsidRDefault="00D73D67" w:rsidP="00DE4D29">
      <w:pPr>
        <w:ind w:left="709"/>
        <w:rPr>
          <w:rFonts w:ascii="Cambria" w:eastAsia="Times New Roman" w:hAnsi="Cambria" w:cs="Cambria"/>
          <w:noProof/>
          <w:color w:val="215868"/>
          <w:kern w:val="28"/>
          <w:sz w:val="32"/>
          <w:szCs w:val="32"/>
          <w:lang w:eastAsia="pl-PL"/>
        </w:rPr>
      </w:pPr>
    </w:p>
    <w:p w:rsidR="00DE4D29" w:rsidRDefault="00930054" w:rsidP="00930054">
      <w:pPr>
        <w:ind w:left="709"/>
        <w:jc w:val="center"/>
        <w:rPr>
          <w:lang w:eastAsia="pl-PL"/>
        </w:rPr>
      </w:pPr>
      <w:r>
        <w:rPr>
          <w:rFonts w:ascii="Cambria" w:eastAsia="Times New Roman" w:hAnsi="Cambria" w:cs="Cambria"/>
          <w:noProof/>
          <w:color w:val="244061"/>
          <w:kern w:val="28"/>
          <w:sz w:val="32"/>
          <w:szCs w:val="32"/>
          <w:lang w:eastAsia="pl-PL"/>
        </w:rPr>
        <w:t xml:space="preserve">          </w:t>
      </w:r>
    </w:p>
    <w:p w:rsidR="00DE4D29" w:rsidRDefault="00542A5A" w:rsidP="00EF51DD">
      <w:pPr>
        <w:tabs>
          <w:tab w:val="left" w:pos="3097"/>
        </w:tabs>
        <w:spacing w:line="720" w:lineRule="auto"/>
        <w:rPr>
          <w:lang w:eastAsia="pl-PL"/>
        </w:rPr>
      </w:pPr>
      <w:r>
        <w:rPr>
          <w:noProof/>
          <w:lang w:eastAsia="pl-PL"/>
        </w:rPr>
        <w:pict>
          <v:roundrect id="_x0000_s1043" style="position:absolute;margin-left:282.95pt;margin-top:7.05pt;width:85.05pt;height:59.85pt;z-index:8;mso-wrap-style:square;mso-wrap-distance-left:9pt;mso-wrap-distance-top:0;mso-wrap-distance-right:9pt;mso-wrap-distance-bottom:0;mso-position-horizontal-relative:text;mso-position-vertical-relative:text;mso-width-relative:page;mso-height-relative:page;mso-position-horizontal-col-start:0;mso-width-col-span:0;v-text-anchor:top" arcsize="10923f" strokecolor="#8064a2" strokeweight="2.5pt">
            <v:shadow color="#868686"/>
          </v:roundrect>
        </w:pict>
      </w:r>
      <w:r>
        <w:rPr>
          <w:noProof/>
          <w:lang w:eastAsia="pl-PL"/>
        </w:rPr>
        <w:pict>
          <v:roundrect id="_x0000_s1049" style="position:absolute;margin-left:433.8pt;margin-top:6.35pt;width:85.05pt;height:59.85pt;z-index:13;mso-wrap-style:square;mso-wrap-distance-left:9pt;mso-wrap-distance-top:0;mso-wrap-distance-right:9pt;mso-wrap-distance-bottom:0;mso-position-horizontal-relative:text;mso-position-vertical-relative:text;mso-width-relative:page;mso-height-relative:page;mso-position-horizontal-col-start:0;mso-width-col-span:0;v-text-anchor:top" arcsize="10923f" strokecolor="#8064a2" strokeweight="2.5pt">
            <v:shadow color="#868686"/>
          </v:roundrect>
        </w:pict>
      </w:r>
      <w:r w:rsidR="00627E47">
        <w:rPr>
          <w:noProof/>
          <w:lang w:eastAsia="pl-PL"/>
        </w:rPr>
        <w:pict>
          <v:roundrect id="_x0000_s1054" style="position:absolute;margin-left:595.9pt;margin-top:6.95pt;width:85.05pt;height:59.85pt;z-index:17;mso-wrap-style:square;mso-wrap-distance-left:9pt;mso-wrap-distance-top:0;mso-wrap-distance-right:9pt;mso-wrap-distance-bottom:0;mso-position-horizontal-relative:text;mso-position-vertical-relative:text;mso-width-relative:page;mso-height-relative:page;mso-position-horizontal-col-start:0;mso-width-col-span:0;v-text-anchor:top" arcsize="10923f" strokecolor="#8064a2" strokeweight="2.5pt">
            <v:shadow color="#868686"/>
          </v:roundrect>
        </w:pict>
      </w:r>
      <w:r w:rsidR="006C3AD1">
        <w:rPr>
          <w:noProof/>
          <w:lang w:eastAsia="pl-PL"/>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40" type="#_x0000_t102" style="position:absolute;margin-left:30.35pt;margin-top:17.45pt;width:41.35pt;height:128.1pt;rotation:-11617530fd;flip:x;z-index:5" strokecolor="#4bacc6" strokeweight="2.5pt">
            <v:shadow color="#868686"/>
          </v:shape>
        </w:pict>
      </w:r>
      <w:r w:rsidR="006C3AD1">
        <w:rPr>
          <w:noProof/>
          <w:lang w:eastAsia="pl-PL"/>
        </w:rPr>
        <w:pict>
          <v:roundrect id="_x0000_s1033" style="position:absolute;margin-left:129.4pt;margin-top:6.45pt;width:85.05pt;height:59.85pt;z-index:1;mso-wrap-style:square;mso-wrap-distance-left:9pt;mso-wrap-distance-top:0;mso-wrap-distance-right:9pt;mso-wrap-distance-bottom:0;mso-position-horizontal-relative:text;mso-position-vertical-relative:text;mso-width-relative:page;mso-height-relative:page;mso-position-horizontal-col-start:0;mso-width-col-span:0;v-text-anchor:top" arcsize="10923f" strokecolor="#8064a2" strokeweight="2.5pt">
            <v:shadow color="#868686"/>
          </v:roundrect>
        </w:pict>
      </w:r>
      <w:r w:rsidR="006C3AD1">
        <w:rPr>
          <w:noProof/>
          <w:lang w:eastAsia="pl-PL"/>
        </w:rPr>
        <w:pict>
          <v:roundrect id="_x0000_s1038" style="position:absolute;margin-left:129.4pt;margin-top:241pt;width:85.05pt;height:59.85pt;z-index:3;mso-wrap-style:square;mso-wrap-distance-left:9pt;mso-wrap-distance-top:0;mso-wrap-distance-right:9pt;mso-wrap-distance-bottom:0;mso-position-horizontal-relative:text;mso-position-vertical-relative:text;mso-width-relative:page;mso-height-relative:page;mso-position-horizontal-col-start:0;mso-width-col-span:0;v-text-anchor:top" arcsize="10923f" strokecolor="#8064a2" strokeweight="2.5pt">
            <v:shadow color="#868686"/>
          </v:roundrect>
        </w:pict>
      </w:r>
      <w:r w:rsidR="00DE4D29">
        <w:rPr>
          <w:lang w:eastAsia="pl-PL"/>
        </w:rPr>
        <w:tab/>
      </w:r>
    </w:p>
    <w:p w:rsidR="007B5724" w:rsidRPr="00DE4D29" w:rsidRDefault="00542A5A" w:rsidP="00EF51DD">
      <w:pPr>
        <w:tabs>
          <w:tab w:val="left" w:pos="6480"/>
        </w:tabs>
        <w:spacing w:line="720" w:lineRule="auto"/>
        <w:rPr>
          <w:lang w:eastAsia="pl-PL"/>
        </w:r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margin-left:101.7pt;margin-top:32.25pt;width:129.7pt;height:105.35pt;z-index:-10;mso-position-horizontal-relative:text;mso-position-vertical-relative:text" wrapcoords="4882 732 4290 1098 3255 2929 3255 3661 1775 6407 1775 9519 1184 9885 0 11898 0 12814 1036 15376 1923 18305 1923 18488 6214 21234 6362 21234 7841 21234 12132 21234 19825 19403 19825 18305 21008 15376 20416 12447 20121 2197 15978 1281 6066 732 4882 732">
            <v:imagedata r:id="rId8" o:title="MC900193428[1]"/>
            <w10:wrap type="tight"/>
          </v:shape>
        </w:pict>
      </w:r>
      <w:r>
        <w:rPr>
          <w:noProof/>
        </w:rPr>
        <w:pict>
          <v:shape id="_x0000_s1053" type="#_x0000_t75" style="position:absolute;margin-left:414.85pt;margin-top:24.55pt;width:121.65pt;height:120.75pt;z-index:-5;mso-position-horizontal-relative:text;mso-position-vertical-relative:text" wrapcoords="9529 129 8132 257 4193 1800 4066 2314 2033 4243 889 6300 127 8357 -127 10414 0 12471 508 14529 1525 16586 3049 18643 6099 20700 6353 20829 9021 21471 9656 21471 11562 21471 12198 21471 14866 20829 15247 20700 18169 18900 20075 16586 20965 14529 21600 12471 21600 10414 21473 8357 20711 6300 19567 4243 18042 2700 17534 1800 13722 257 12325 129 9529 129">
            <v:imagedata r:id="rId9" o:title="MC900432143[1]"/>
            <w10:wrap type="tight"/>
          </v:shape>
        </w:pict>
      </w:r>
      <w:r>
        <w:rPr>
          <w:noProof/>
        </w:rPr>
        <w:pict>
          <v:shape id="_x0000_s1058" type="#_x0000_t75" style="position:absolute;margin-left:581.4pt;margin-top:40.4pt;width:125.75pt;height:88.95pt;z-index:-1;mso-position-horizontal-relative:text;mso-position-vertical-relative:text" wrapcoords="13009 347 11700 462 8345 1733 8345 2195 7855 2657 6791 3927 6136 5891 6055 7739 4418 8201 2045 9356 655 11435 164 13283 245 15132 900 16980 982 17095 2782 18828 2945 18943 10800 20676 10800 20791 12355 21138 12682 21138 14400 21138 14645 21138 15709 20676 16936 19059 16936 18828 17345 16980 17182 15132 16527 13283 15464 11435 16527 11435 20373 9934 21355 7739 21436 5891 20945 4620 20782 4043 19882 2888 19227 2195 19309 1733 16036 462 14727 347 13009 347">
            <v:imagedata r:id="rId10" o:title="MC900215377[1]"/>
            <w10:wrap type="tight"/>
          </v:shape>
        </w:pict>
      </w:r>
      <w:r>
        <w:rPr>
          <w:noProof/>
        </w:rPr>
        <w:pict>
          <v:shape id="_x0000_s1048" type="#_x0000_t75" style="position:absolute;margin-left:255.7pt;margin-top:19.6pt;width:126.8pt;height:130.6pt;z-index:-9;mso-position-horizontal-relative:text;mso-position-vertical-relative:text" wrapcoords="-133 0 -133 21452 21600 21452 21600 0 -133 0">
            <v:imagedata r:id="rId11" o:title="MP900438771[1]"/>
            <w10:wrap type="tight"/>
          </v:shape>
        </w:pict>
      </w:r>
      <w:r>
        <w:rPr>
          <w:noProof/>
          <w:lang w:eastAsia="pl-PL"/>
        </w:rPr>
        <w:pict>
          <v:roundrect id="_x0000_s1046" style="position:absolute;margin-left:282.95pt;margin-top:193.35pt;width:85.05pt;height:59.85pt;z-index:10;mso-wrap-style:square;mso-wrap-distance-left:9pt;mso-wrap-distance-top:0;mso-wrap-distance-right:9pt;mso-wrap-distance-bottom:0;mso-position-horizontal-relative:text;mso-position-vertical-relative:text;mso-width-relative:page;mso-height-relative:page;mso-position-horizontal-col-start:0;mso-width-col-span:0;v-text-anchor:top" arcsize="10923f" strokecolor="#8064a2" strokeweight="2.5pt">
            <v:shadow color="#868686"/>
          </v:roundrect>
        </w:pict>
      </w:r>
      <w:r>
        <w:rPr>
          <w:noProof/>
          <w:lang w:eastAsia="pl-PL"/>
        </w:rPr>
        <w:pict>
          <v:shapetype id="_x0000_t202" coordsize="21600,21600" o:spt="202" path="m,l,21600r21600,l21600,xe">
            <v:stroke joinstyle="miter"/>
            <v:path gradientshapeok="t" o:connecttype="rect"/>
          </v:shapetype>
          <v:shape id="_x0000_s1045" type="#_x0000_t202" style="position:absolute;margin-left:261.35pt;margin-top:156.95pt;width:127.2pt;height:26.2pt;z-index:9" filled="f" stroked="f">
            <v:textbox style="mso-next-textbox:#_x0000_s1045">
              <w:txbxContent>
                <w:p w:rsidR="0017252E" w:rsidRPr="00EF51DD" w:rsidRDefault="008B2E0A" w:rsidP="008B2E0A">
                  <w:pPr>
                    <w:spacing w:line="240" w:lineRule="auto"/>
                    <w:jc w:val="center"/>
                    <w:rPr>
                      <w:rFonts w:ascii="Cambria" w:eastAsia="Times New Roman" w:hAnsi="Cambria" w:cs="Cambria"/>
                      <w:b/>
                      <w:bCs/>
                      <w:color w:val="215868"/>
                      <w:kern w:val="28"/>
                      <w:sz w:val="24"/>
                      <w:szCs w:val="24"/>
                      <w:lang w:eastAsia="pl-PL"/>
                    </w:rPr>
                  </w:pPr>
                  <w:r>
                    <w:rPr>
                      <w:rFonts w:ascii="Cambria" w:eastAsia="Times New Roman" w:hAnsi="Cambria" w:cs="Cambria"/>
                      <w:b/>
                      <w:bCs/>
                      <w:color w:val="215868"/>
                      <w:kern w:val="28"/>
                      <w:sz w:val="24"/>
                      <w:szCs w:val="24"/>
                      <w:lang w:eastAsia="pl-PL"/>
                    </w:rPr>
                    <w:t>24</w:t>
                  </w:r>
                  <w:r w:rsidR="0017252E" w:rsidRPr="00EF51DD">
                    <w:rPr>
                      <w:rFonts w:ascii="Cambria" w:eastAsia="Times New Roman" w:hAnsi="Cambria" w:cs="Cambria"/>
                      <w:b/>
                      <w:bCs/>
                      <w:color w:val="215868"/>
                      <w:kern w:val="28"/>
                      <w:sz w:val="24"/>
                      <w:szCs w:val="24"/>
                      <w:lang w:eastAsia="pl-PL"/>
                    </w:rPr>
                    <w:t xml:space="preserve"> szt. </w:t>
                  </w:r>
                  <w:r>
                    <w:rPr>
                      <w:rFonts w:ascii="Cambria" w:eastAsia="Times New Roman" w:hAnsi="Cambria" w:cs="Cambria"/>
                      <w:b/>
                      <w:bCs/>
                      <w:color w:val="215868"/>
                      <w:kern w:val="28"/>
                      <w:sz w:val="24"/>
                      <w:szCs w:val="24"/>
                      <w:lang w:eastAsia="pl-PL"/>
                    </w:rPr>
                    <w:t>kredek</w:t>
                  </w:r>
                </w:p>
              </w:txbxContent>
            </v:textbox>
          </v:shape>
        </w:pict>
      </w:r>
      <w:r>
        <w:rPr>
          <w:noProof/>
          <w:lang w:eastAsia="pl-PL"/>
        </w:rPr>
        <w:pict>
          <v:roundrect id="_x0000_s1051" style="position:absolute;margin-left:433.8pt;margin-top:192.65pt;width:85.05pt;height:59.85pt;z-index:15;mso-wrap-style:square;mso-wrap-distance-left:9pt;mso-wrap-distance-top:0;mso-wrap-distance-right:9pt;mso-wrap-distance-bottom:0;mso-position-horizontal-relative:text;mso-position-vertical-relative:text;mso-width-relative:page;mso-height-relative:page;mso-position-horizontal-col-start:0;mso-width-col-span:0;v-text-anchor:top" arcsize="10923f" strokecolor="#8064a2" strokeweight="2.5pt">
            <v:shadow color="#868686"/>
          </v:roundrect>
        </w:pict>
      </w:r>
      <w:r>
        <w:rPr>
          <w:noProof/>
          <w:lang w:eastAsia="pl-PL"/>
        </w:rPr>
        <w:pict>
          <v:shape id="_x0000_s1050" type="#_x0000_t202" style="position:absolute;margin-left:405.55pt;margin-top:154.55pt;width:146.8pt;height:31.1pt;z-index:14" filled="f" stroked="f">
            <v:textbox>
              <w:txbxContent>
                <w:p w:rsidR="00627E47" w:rsidRPr="00EF51DD" w:rsidRDefault="00627E47" w:rsidP="00627E47">
                  <w:pPr>
                    <w:spacing w:line="240" w:lineRule="auto"/>
                    <w:jc w:val="center"/>
                    <w:rPr>
                      <w:rFonts w:ascii="Cambria" w:eastAsia="Times New Roman" w:hAnsi="Cambria" w:cs="Cambria"/>
                      <w:b/>
                      <w:bCs/>
                      <w:color w:val="215868"/>
                      <w:kern w:val="28"/>
                      <w:sz w:val="24"/>
                      <w:szCs w:val="24"/>
                      <w:lang w:eastAsia="pl-PL"/>
                    </w:rPr>
                  </w:pPr>
                  <w:r>
                    <w:rPr>
                      <w:rFonts w:ascii="Cambria" w:eastAsia="Times New Roman" w:hAnsi="Cambria" w:cs="Cambria"/>
                      <w:b/>
                      <w:bCs/>
                      <w:color w:val="215868"/>
                      <w:kern w:val="28"/>
                      <w:sz w:val="24"/>
                      <w:szCs w:val="24"/>
                      <w:lang w:eastAsia="pl-PL"/>
                    </w:rPr>
                    <w:t>200</w:t>
                  </w:r>
                  <w:r w:rsidRPr="00EF51DD">
                    <w:rPr>
                      <w:rFonts w:ascii="Cambria" w:eastAsia="Times New Roman" w:hAnsi="Cambria" w:cs="Cambria"/>
                      <w:b/>
                      <w:bCs/>
                      <w:color w:val="215868"/>
                      <w:kern w:val="28"/>
                      <w:sz w:val="24"/>
                      <w:szCs w:val="24"/>
                      <w:lang w:eastAsia="pl-PL"/>
                    </w:rPr>
                    <w:t xml:space="preserve"> szt. </w:t>
                  </w:r>
                  <w:r>
                    <w:rPr>
                      <w:rFonts w:ascii="Cambria" w:eastAsia="Times New Roman" w:hAnsi="Cambria" w:cs="Cambria"/>
                      <w:b/>
                      <w:bCs/>
                      <w:color w:val="215868"/>
                      <w:kern w:val="28"/>
                      <w:sz w:val="24"/>
                      <w:szCs w:val="24"/>
                      <w:lang w:eastAsia="pl-PL"/>
                    </w:rPr>
                    <w:t xml:space="preserve"> monet</w:t>
                  </w:r>
                </w:p>
              </w:txbxContent>
            </v:textbox>
          </v:shape>
        </w:pict>
      </w:r>
      <w:r>
        <w:rPr>
          <w:noProof/>
          <w:lang w:eastAsia="pl-PL"/>
        </w:rPr>
        <w:pict>
          <v:roundrect id="_x0000_s1056" style="position:absolute;margin-left:595.9pt;margin-top:193.25pt;width:85.05pt;height:59.85pt;z-index:19;mso-wrap-style:square;mso-wrap-distance-left:9pt;mso-wrap-distance-top:0;mso-wrap-distance-right:9pt;mso-wrap-distance-bottom:0;mso-position-horizontal-relative:text;mso-position-vertical-relative:text;mso-width-relative:page;mso-height-relative:page;mso-position-horizontal-col-start:0;mso-width-col-span:0;v-text-anchor:top" arcsize="10923f" strokecolor="#8064a2" strokeweight="2.5pt">
            <v:shadow color="#868686"/>
          </v:roundrect>
        </w:pict>
      </w:r>
      <w:r>
        <w:rPr>
          <w:noProof/>
          <w:lang w:eastAsia="pl-PL"/>
        </w:rPr>
        <w:pict>
          <v:shape id="_x0000_s1055" type="#_x0000_t202" style="position:absolute;margin-left:567.65pt;margin-top:154.55pt;width:146.8pt;height:31.1pt;z-index:18" filled="f" stroked="f">
            <v:textbox style="mso-next-textbox:#_x0000_s1055">
              <w:txbxContent>
                <w:p w:rsidR="00627E47" w:rsidRPr="00EF51DD" w:rsidRDefault="00A4776B" w:rsidP="00627E47">
                  <w:pPr>
                    <w:spacing w:line="240" w:lineRule="auto"/>
                    <w:jc w:val="center"/>
                    <w:rPr>
                      <w:rFonts w:ascii="Cambria" w:eastAsia="Times New Roman" w:hAnsi="Cambria" w:cs="Cambria"/>
                      <w:b/>
                      <w:bCs/>
                      <w:color w:val="215868"/>
                      <w:kern w:val="28"/>
                      <w:sz w:val="24"/>
                      <w:szCs w:val="24"/>
                      <w:lang w:eastAsia="pl-PL"/>
                    </w:rPr>
                  </w:pPr>
                  <w:r>
                    <w:rPr>
                      <w:rFonts w:ascii="Cambria" w:eastAsia="Times New Roman" w:hAnsi="Cambria" w:cs="Cambria"/>
                      <w:b/>
                      <w:bCs/>
                      <w:color w:val="215868"/>
                      <w:kern w:val="28"/>
                      <w:sz w:val="24"/>
                      <w:szCs w:val="24"/>
                      <w:lang w:eastAsia="pl-PL"/>
                    </w:rPr>
                    <w:t>6</w:t>
                  </w:r>
                  <w:r w:rsidR="00627E47">
                    <w:rPr>
                      <w:rFonts w:ascii="Cambria" w:eastAsia="Times New Roman" w:hAnsi="Cambria" w:cs="Cambria"/>
                      <w:b/>
                      <w:bCs/>
                      <w:color w:val="215868"/>
                      <w:kern w:val="28"/>
                      <w:sz w:val="24"/>
                      <w:szCs w:val="24"/>
                      <w:lang w:eastAsia="pl-PL"/>
                    </w:rPr>
                    <w:t>0</w:t>
                  </w:r>
                  <w:r w:rsidR="00627E47" w:rsidRPr="00EF51DD">
                    <w:rPr>
                      <w:rFonts w:ascii="Cambria" w:eastAsia="Times New Roman" w:hAnsi="Cambria" w:cs="Cambria"/>
                      <w:b/>
                      <w:bCs/>
                      <w:color w:val="215868"/>
                      <w:kern w:val="28"/>
                      <w:sz w:val="24"/>
                      <w:szCs w:val="24"/>
                      <w:lang w:eastAsia="pl-PL"/>
                    </w:rPr>
                    <w:t xml:space="preserve"> </w:t>
                  </w:r>
                  <w:r>
                    <w:rPr>
                      <w:rFonts w:ascii="Cambria" w:eastAsia="Times New Roman" w:hAnsi="Cambria" w:cs="Cambria"/>
                      <w:b/>
                      <w:bCs/>
                      <w:color w:val="215868"/>
                      <w:kern w:val="28"/>
                      <w:sz w:val="24"/>
                      <w:szCs w:val="24"/>
                      <w:lang w:eastAsia="pl-PL"/>
                    </w:rPr>
                    <w:t>ziaren fasoli</w:t>
                  </w:r>
                </w:p>
              </w:txbxContent>
            </v:textbox>
          </v:shape>
        </w:pict>
      </w:r>
      <w:r w:rsidR="00A4776B">
        <w:rPr>
          <w:noProof/>
          <w:lang w:eastAsia="pl-PL"/>
        </w:rPr>
        <w:pict>
          <v:shape id="_x0000_s1037" type="#_x0000_t202" style="position:absolute;margin-left:107.8pt;margin-top:156.9pt;width:127.2pt;height:26.35pt;z-index:2" filled="f" stroked="f">
            <v:textbox>
              <w:txbxContent>
                <w:p w:rsidR="00EF51DD" w:rsidRPr="00EF51DD" w:rsidRDefault="00EF51DD" w:rsidP="00A4776B">
                  <w:pPr>
                    <w:spacing w:line="240" w:lineRule="auto"/>
                    <w:jc w:val="center"/>
                    <w:rPr>
                      <w:rFonts w:ascii="Cambria" w:eastAsia="Times New Roman" w:hAnsi="Cambria" w:cs="Cambria"/>
                      <w:b/>
                      <w:bCs/>
                      <w:color w:val="215868"/>
                      <w:kern w:val="28"/>
                      <w:sz w:val="24"/>
                      <w:szCs w:val="24"/>
                      <w:lang w:eastAsia="pl-PL"/>
                    </w:rPr>
                  </w:pPr>
                  <w:r w:rsidRPr="00EF51DD">
                    <w:rPr>
                      <w:rFonts w:ascii="Cambria" w:eastAsia="Times New Roman" w:hAnsi="Cambria" w:cs="Cambria"/>
                      <w:b/>
                      <w:bCs/>
                      <w:color w:val="215868"/>
                      <w:kern w:val="28"/>
                      <w:sz w:val="24"/>
                      <w:szCs w:val="24"/>
                      <w:lang w:eastAsia="pl-PL"/>
                    </w:rPr>
                    <w:t>40 główek kapusty</w:t>
                  </w:r>
                </w:p>
              </w:txbxContent>
            </v:textbox>
          </v:shape>
        </w:pict>
      </w:r>
      <w:r w:rsidR="006C3AD1">
        <w:rPr>
          <w:noProof/>
          <w:lang w:eastAsia="pl-PL"/>
        </w:rPr>
        <w:pict>
          <v:shape id="_x0000_s1042" type="#_x0000_t202" style="position:absolute;margin-left:-21.8pt;margin-top:165.45pt;width:50.5pt;height:25.25pt;z-index:7" filled="f" stroked="f">
            <v:textbox>
              <w:txbxContent>
                <w:p w:rsidR="00D50CB9" w:rsidRPr="00D50CB9" w:rsidRDefault="00D50CB9" w:rsidP="00D50CB9">
                  <w:pPr>
                    <w:jc w:val="center"/>
                    <w:rPr>
                      <w:rFonts w:ascii="Cambria" w:eastAsia="Times New Roman" w:hAnsi="Cambria" w:cs="Cambria"/>
                      <w:b/>
                      <w:bCs/>
                      <w:color w:val="215868"/>
                      <w:kern w:val="28"/>
                      <w:sz w:val="24"/>
                      <w:szCs w:val="24"/>
                      <w:lang w:eastAsia="pl-PL"/>
                    </w:rPr>
                  </w:pPr>
                  <w:r>
                    <w:rPr>
                      <w:rFonts w:ascii="Cambria" w:eastAsia="Times New Roman" w:hAnsi="Cambria" w:cs="Cambria"/>
                      <w:b/>
                      <w:bCs/>
                      <w:color w:val="215868"/>
                      <w:kern w:val="28"/>
                      <w:sz w:val="24"/>
                      <w:szCs w:val="24"/>
                      <w:lang w:eastAsia="pl-PL"/>
                    </w:rPr>
                    <w:t>-10</w:t>
                  </w:r>
                  <w:r w:rsidRPr="00D50CB9">
                    <w:rPr>
                      <w:rFonts w:ascii="Cambria" w:eastAsia="Times New Roman" w:hAnsi="Cambria" w:cs="Cambria"/>
                      <w:b/>
                      <w:bCs/>
                      <w:color w:val="215868"/>
                      <w:kern w:val="28"/>
                      <w:sz w:val="24"/>
                      <w:szCs w:val="24"/>
                      <w:lang w:eastAsia="pl-PL"/>
                    </w:rPr>
                    <w:t>%</w:t>
                  </w:r>
                </w:p>
              </w:txbxContent>
            </v:textbox>
          </v:shape>
        </w:pict>
      </w:r>
      <w:r w:rsidR="006C3AD1">
        <w:rPr>
          <w:noProof/>
          <w:lang w:eastAsia="pl-PL"/>
        </w:rPr>
        <w:pict>
          <v:shape id="_x0000_s1041" type="#_x0000_t202" style="position:absolute;margin-left:-21.65pt;margin-top:34pt;width:50.5pt;height:25.25pt;z-index:6" filled="f" stroked="f">
            <v:textbox>
              <w:txbxContent>
                <w:p w:rsidR="00D50CB9" w:rsidRPr="00D50CB9" w:rsidRDefault="00D50CB9" w:rsidP="00D50CB9">
                  <w:pPr>
                    <w:jc w:val="center"/>
                    <w:rPr>
                      <w:rFonts w:ascii="Cambria" w:eastAsia="Times New Roman" w:hAnsi="Cambria" w:cs="Cambria"/>
                      <w:b/>
                      <w:bCs/>
                      <w:color w:val="215868"/>
                      <w:kern w:val="28"/>
                      <w:sz w:val="24"/>
                      <w:szCs w:val="24"/>
                      <w:lang w:eastAsia="pl-PL"/>
                    </w:rPr>
                  </w:pPr>
                  <w:r w:rsidRPr="00D50CB9">
                    <w:rPr>
                      <w:rFonts w:ascii="Cambria" w:eastAsia="Times New Roman" w:hAnsi="Cambria" w:cs="Cambria"/>
                      <w:b/>
                      <w:bCs/>
                      <w:color w:val="215868"/>
                      <w:kern w:val="28"/>
                      <w:sz w:val="24"/>
                      <w:szCs w:val="24"/>
                      <w:lang w:eastAsia="pl-PL"/>
                    </w:rPr>
                    <w:t>+25%</w:t>
                  </w:r>
                </w:p>
              </w:txbxContent>
            </v:textbox>
          </v:shape>
        </w:pict>
      </w:r>
      <w:r w:rsidR="006C3AD1">
        <w:rPr>
          <w:noProof/>
          <w:lang w:eastAsia="pl-PL"/>
        </w:rPr>
        <w:pict>
          <v:shape id="_x0000_s1039" type="#_x0000_t102" style="position:absolute;margin-left:30.35pt;margin-top:120.7pt;width:44.9pt;height:128.1pt;z-index:4" strokecolor="#4bacc6" strokeweight="2.5pt">
            <v:shadow color="#868686"/>
          </v:shape>
        </w:pict>
      </w:r>
    </w:p>
    <w:sectPr w:rsidR="007B5724" w:rsidRPr="00DE4D29" w:rsidSect="00DE4D29">
      <w:headerReference w:type="default" r:id="rId12"/>
      <w:pgSz w:w="16839" w:h="11907" w:orient="landscape" w:code="9"/>
      <w:pgMar w:top="1236" w:right="851" w:bottom="992" w:left="992"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AD1" w:rsidRDefault="006C3AD1">
      <w:pPr>
        <w:spacing w:after="0" w:line="240" w:lineRule="auto"/>
      </w:pPr>
      <w:r>
        <w:separator/>
      </w:r>
    </w:p>
  </w:endnote>
  <w:endnote w:type="continuationSeparator" w:id="0">
    <w:p w:rsidR="006C3AD1" w:rsidRDefault="006C3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AD1" w:rsidRDefault="006C3AD1">
      <w:pPr>
        <w:spacing w:after="0" w:line="240" w:lineRule="auto"/>
      </w:pPr>
      <w:r>
        <w:separator/>
      </w:r>
    </w:p>
  </w:footnote>
  <w:footnote w:type="continuationSeparator" w:id="0">
    <w:p w:rsidR="006C3AD1" w:rsidRDefault="006C3A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82" w:rsidRDefault="006C3AD1">
    <w:pPr>
      <w:pStyle w:val="Nagwek"/>
    </w:pPr>
    <w:r>
      <w:rPr>
        <w:noProof/>
      </w:rPr>
      <w:pict>
        <v:shapetype id="_x0000_t202" coordsize="21600,21600" o:spt="202" path="m,l,21600r21600,l21600,xe">
          <v:stroke joinstyle="miter"/>
          <v:path gradientshapeok="t" o:connecttype="rect"/>
        </v:shapetype>
        <v:shape id="Pole tekstowe 395" o:spid="_x0000_s2049" type="#_x0000_t202" style="position:absolute;margin-left:796.2pt;margin-top:20.95pt;width:32.25pt;height:522pt;z-index:1;visibility:visible;mso-position-horizontal-relative:page;mso-position-vertical-relative:page" filled="f" fillcolor="#666" stroked="f" strokeweight=".5pt">
          <v:path arrowok="t"/>
          <v:textbox style="layout-flow:vertical;mso-layout-flow-alt:bottom-to-top;mso-next-textbox:#Pole tekstowe 395">
            <w:txbxContent>
              <w:p w:rsidR="00125E82" w:rsidRPr="002C4363" w:rsidRDefault="00DD41A8">
                <w:pPr>
                  <w:jc w:val="center"/>
                  <w:rPr>
                    <w:color w:val="FFFFFF"/>
                  </w:rPr>
                </w:pPr>
                <w:r>
                  <w:rPr>
                    <w:rFonts w:ascii="Times New Roman" w:hAnsi="Times New Roman" w:cs="Times New Roman"/>
                    <w:color w:val="FFFFFF"/>
                    <w:sz w:val="24"/>
                    <w:szCs w:val="24"/>
                  </w:rPr>
                  <w:t>Podwyżki i obniżki</w:t>
                </w:r>
                <w:r w:rsidR="00125E82" w:rsidRPr="00450286">
                  <w:rPr>
                    <w:color w:val="FFFFFF"/>
                  </w:rPr>
                  <w:t xml:space="preserve"> </w:t>
                </w:r>
                <w:r w:rsidR="00125E82" w:rsidRPr="005E12F5">
                  <w:rPr>
                    <w:rFonts w:ascii="Times New Roman" w:hAnsi="Times New Roman" w:cs="Times New Roman"/>
                    <w:sz w:val="24"/>
                    <w:szCs w:val="24"/>
                  </w:rPr>
                  <w:t>III etap edukacyjny</w:t>
                </w:r>
              </w:p>
              <w:p w:rsidR="00125E82" w:rsidRPr="002C4363" w:rsidRDefault="00125E82">
                <w:pPr>
                  <w:jc w:val="center"/>
                  <w:rPr>
                    <w:color w:val="FFFFFF"/>
                  </w:rPr>
                </w:pPr>
              </w:p>
            </w:txbxContent>
          </v:textbox>
          <w10:wrap anchorx="page" anchory="page"/>
        </v:shape>
      </w:pict>
    </w:r>
    <w:r>
      <w:rPr>
        <w:noProof/>
      </w:rPr>
      <w:pict>
        <v:rect id="Prostokąt 4" o:spid="_x0000_s2050" style="position:absolute;margin-left:789.5pt;margin-top:-2.5pt;width:53.6pt;height:841.95pt;z-index:-1;visibility:visible;mso-position-horizontal-relative:page;mso-position-vertical-relative:page;v-text-anchor:middle" fillcolor="#413253" strokecolor="#795d9b">
          <v:fill color2="#775c99" rotate="t" angle="180" colors="0 #5d417e;52429f #7b58a6;1 #7b57a8" focus="100%" type="gradient">
            <o:fill v:ext="view" type="gradientUnscaled"/>
          </v:fill>
          <v:shadow on="t" color="black" opacity="22937f" origin=",.5" offset="0,.63889mm"/>
          <v:path arrowok="t"/>
          <v:textbox style="mso-next-textbox:#Prostokąt 4">
            <w:txbxContent>
              <w:p w:rsidR="00125E82" w:rsidRDefault="00125E82"/>
            </w:txbxContent>
          </v:textbox>
          <w10:wrap anchorx="page" anchory="page"/>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E0C0C54A"/>
    <w:lvl w:ilvl="0">
      <w:start w:val="1"/>
      <w:numFmt w:val="bullet"/>
      <w:pStyle w:val="Listapunktowana5"/>
      <w:lvlText w:val="○"/>
      <w:lvlJc w:val="left"/>
      <w:pPr>
        <w:ind w:left="1800" w:hanging="360"/>
      </w:pPr>
      <w:rPr>
        <w:rFonts w:ascii="Monotype Corsiva" w:hAnsi="Monotype Corsiva" w:cs="Monotype Corsiva" w:hint="default"/>
        <w:color w:val="auto"/>
      </w:rPr>
    </w:lvl>
  </w:abstractNum>
  <w:abstractNum w:abstractNumId="1">
    <w:nsid w:val="FFFFFF81"/>
    <w:multiLevelType w:val="singleLevel"/>
    <w:tmpl w:val="9A8A1DFA"/>
    <w:lvl w:ilvl="0">
      <w:start w:val="1"/>
      <w:numFmt w:val="bullet"/>
      <w:pStyle w:val="Listapunktowana4"/>
      <w:lvlText w:val=""/>
      <w:lvlJc w:val="left"/>
      <w:pPr>
        <w:ind w:left="1440" w:hanging="360"/>
      </w:pPr>
      <w:rPr>
        <w:rFonts w:ascii="Symbol" w:hAnsi="Symbol" w:cs="Symbol" w:hint="default"/>
        <w:color w:val="auto"/>
      </w:rPr>
    </w:lvl>
  </w:abstractNum>
  <w:abstractNum w:abstractNumId="2">
    <w:nsid w:val="FFFFFF82"/>
    <w:multiLevelType w:val="singleLevel"/>
    <w:tmpl w:val="4AAC3C4A"/>
    <w:lvl w:ilvl="0">
      <w:start w:val="1"/>
      <w:numFmt w:val="bullet"/>
      <w:pStyle w:val="Listapunktowana3"/>
      <w:lvlText w:val=""/>
      <w:lvlJc w:val="left"/>
      <w:pPr>
        <w:ind w:left="1080" w:hanging="360"/>
      </w:pPr>
      <w:rPr>
        <w:rFonts w:ascii="Symbol" w:hAnsi="Symbol" w:cs="Symbol" w:hint="default"/>
        <w:color w:val="FF388C"/>
      </w:rPr>
    </w:lvl>
  </w:abstractNum>
  <w:abstractNum w:abstractNumId="3">
    <w:nsid w:val="FFFFFF83"/>
    <w:multiLevelType w:val="singleLevel"/>
    <w:tmpl w:val="3EFA84BC"/>
    <w:lvl w:ilvl="0">
      <w:start w:val="1"/>
      <w:numFmt w:val="bullet"/>
      <w:pStyle w:val="Listapunktowana2"/>
      <w:lvlText w:val=""/>
      <w:lvlJc w:val="left"/>
      <w:pPr>
        <w:ind w:left="720" w:hanging="360"/>
      </w:pPr>
      <w:rPr>
        <w:rFonts w:ascii="Symbol" w:hAnsi="Symbol" w:cs="Symbol" w:hint="default"/>
        <w:color w:val="FF388C"/>
      </w:rPr>
    </w:lvl>
  </w:abstractNum>
  <w:abstractNum w:abstractNumId="4">
    <w:nsid w:val="FFFFFF89"/>
    <w:multiLevelType w:val="singleLevel"/>
    <w:tmpl w:val="3932A106"/>
    <w:lvl w:ilvl="0">
      <w:start w:val="1"/>
      <w:numFmt w:val="bullet"/>
      <w:pStyle w:val="Listapunktowana"/>
      <w:lvlText w:val=""/>
      <w:lvlJc w:val="left"/>
      <w:pPr>
        <w:ind w:left="360" w:hanging="360"/>
      </w:pPr>
      <w:rPr>
        <w:rFonts w:ascii="Symbol" w:hAnsi="Symbol" w:cs="Symbol" w:hint="default"/>
        <w:color w:val="FF388C"/>
      </w:rPr>
    </w:lvl>
  </w:abstractNum>
  <w:abstractNum w:abstractNumId="5">
    <w:nsid w:val="015304DD"/>
    <w:multiLevelType w:val="multilevel"/>
    <w:tmpl w:val="8ACACDC4"/>
    <w:lvl w:ilvl="0">
      <w:start w:val="1"/>
      <w:numFmt w:val="decimal"/>
      <w:lvlText w:val="%1."/>
      <w:lvlJc w:val="left"/>
      <w:pPr>
        <w:tabs>
          <w:tab w:val="num" w:pos="720"/>
        </w:tabs>
        <w:ind w:left="720" w:hanging="360"/>
      </w:pPr>
      <w:rPr>
        <w:rFonts w:ascii="Cambria" w:hAnsi="Cambria" w:cs="Cambria" w:hint="default"/>
        <w:b/>
        <w:bCs/>
        <w:i w:val="0"/>
        <w:iCs w:val="0"/>
        <w:color w:val="auto"/>
        <w:sz w:val="32"/>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1AD74C2"/>
    <w:multiLevelType w:val="hybridMultilevel"/>
    <w:tmpl w:val="098CBA54"/>
    <w:lvl w:ilvl="0" w:tplc="97307710">
      <w:start w:val="1"/>
      <w:numFmt w:val="lowerLetter"/>
      <w:lvlText w:val="%1) "/>
      <w:lvlJc w:val="left"/>
      <w:pPr>
        <w:tabs>
          <w:tab w:val="num" w:pos="720"/>
        </w:tabs>
        <w:ind w:left="720" w:hanging="360"/>
      </w:pPr>
      <w:rPr>
        <w:rFonts w:ascii="Cambria" w:hAnsi="Cambria" w:cs="Cambria" w:hint="default"/>
        <w:b w:val="0"/>
        <w:bCs w:val="0"/>
        <w:i w:val="0"/>
        <w:iCs w:val="0"/>
        <w:color w:val="auto"/>
        <w:sz w:val="32"/>
        <w:szCs w:val="3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nsid w:val="02E24A66"/>
    <w:multiLevelType w:val="hybridMultilevel"/>
    <w:tmpl w:val="E5C8C9B0"/>
    <w:lvl w:ilvl="0" w:tplc="7BC0DA86">
      <w:start w:val="1"/>
      <w:numFmt w:val="decimal"/>
      <w:lvlText w:val="%1."/>
      <w:lvlJc w:val="left"/>
      <w:pPr>
        <w:ind w:left="1146" w:hanging="360"/>
      </w:pPr>
      <w:rPr>
        <w:rFonts w:hint="default"/>
        <w:b/>
        <w:bCs/>
        <w:i w:val="0"/>
        <w:iCs w:val="0"/>
        <w:color w:val="auto"/>
        <w:sz w:val="32"/>
        <w:szCs w:val="32"/>
      </w:rPr>
    </w:lvl>
    <w:lvl w:ilvl="1" w:tplc="26F02EB4">
      <w:start w:val="1"/>
      <w:numFmt w:val="lowerLetter"/>
      <w:lvlText w:val="%2)"/>
      <w:lvlJc w:val="left"/>
      <w:pPr>
        <w:ind w:left="1866" w:hanging="360"/>
      </w:pPr>
      <w:rPr>
        <w:rFonts w:hint="default"/>
        <w:color w:val="auto"/>
      </w:r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nsid w:val="04270D76"/>
    <w:multiLevelType w:val="hybridMultilevel"/>
    <w:tmpl w:val="19A0528A"/>
    <w:lvl w:ilvl="0" w:tplc="7BC0DA86">
      <w:start w:val="1"/>
      <w:numFmt w:val="decimal"/>
      <w:lvlText w:val="%1."/>
      <w:lvlJc w:val="left"/>
      <w:pPr>
        <w:ind w:left="1146" w:hanging="360"/>
      </w:pPr>
      <w:rPr>
        <w:rFonts w:hint="default"/>
        <w:b/>
        <w:bCs/>
        <w:i w:val="0"/>
        <w:iCs w:val="0"/>
        <w:color w:val="auto"/>
        <w:sz w:val="32"/>
        <w:szCs w:val="32"/>
      </w:rPr>
    </w:lvl>
    <w:lvl w:ilvl="1" w:tplc="26F02EB4">
      <w:start w:val="1"/>
      <w:numFmt w:val="lowerLetter"/>
      <w:lvlText w:val="%2)"/>
      <w:lvlJc w:val="left"/>
      <w:pPr>
        <w:ind w:left="1866" w:hanging="360"/>
      </w:pPr>
      <w:rPr>
        <w:rFonts w:hint="default"/>
        <w:color w:val="auto"/>
      </w:r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9">
    <w:nsid w:val="17501727"/>
    <w:multiLevelType w:val="multilevel"/>
    <w:tmpl w:val="D6285E98"/>
    <w:lvl w:ilvl="0">
      <w:start w:val="1"/>
      <w:numFmt w:val="lowerLetter"/>
      <w:lvlText w:val="%1) "/>
      <w:lvlJc w:val="left"/>
      <w:pPr>
        <w:tabs>
          <w:tab w:val="num" w:pos="360"/>
        </w:tabs>
        <w:ind w:left="360" w:hanging="360"/>
      </w:pPr>
      <w:rPr>
        <w:rFonts w:ascii="Cambria" w:hAnsi="Cambria" w:cs="Cambria" w:hint="default"/>
        <w:b w:val="0"/>
        <w:bCs w:val="0"/>
        <w:i w:val="0"/>
        <w:iCs w:val="0"/>
        <w:color w:val="auto"/>
        <w:sz w:val="32"/>
        <w:szCs w:val="3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nsid w:val="1DA27D3D"/>
    <w:multiLevelType w:val="hybridMultilevel"/>
    <w:tmpl w:val="AEF685DC"/>
    <w:lvl w:ilvl="0" w:tplc="01DE023A">
      <w:start w:val="1"/>
      <w:numFmt w:val="decimal"/>
      <w:lvlText w:val="%1."/>
      <w:lvlJc w:val="left"/>
      <w:pPr>
        <w:tabs>
          <w:tab w:val="num" w:pos="360"/>
        </w:tabs>
        <w:ind w:left="360" w:hanging="360"/>
      </w:pPr>
      <w:rPr>
        <w:rFonts w:ascii="Cambria" w:hAnsi="Cambria" w:cs="Cambria" w:hint="default"/>
        <w:b/>
        <w:bCs/>
        <w:i w:val="0"/>
        <w:iCs w:val="0"/>
        <w:color w:val="auto"/>
        <w:sz w:val="32"/>
        <w:szCs w:val="32"/>
      </w:rPr>
    </w:lvl>
    <w:lvl w:ilvl="1" w:tplc="97307710">
      <w:start w:val="1"/>
      <w:numFmt w:val="lowerLetter"/>
      <w:lvlText w:val="%2) "/>
      <w:lvlJc w:val="left"/>
      <w:pPr>
        <w:tabs>
          <w:tab w:val="num" w:pos="1080"/>
        </w:tabs>
        <w:ind w:left="1080" w:hanging="360"/>
      </w:pPr>
      <w:rPr>
        <w:rFonts w:ascii="Cambria" w:hAnsi="Cambria" w:cs="Cambria" w:hint="default"/>
        <w:b w:val="0"/>
        <w:bCs w:val="0"/>
        <w:i w:val="0"/>
        <w:iCs w:val="0"/>
        <w:color w:val="auto"/>
        <w:sz w:val="32"/>
        <w:szCs w:val="3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nsid w:val="21591E26"/>
    <w:multiLevelType w:val="hybridMultilevel"/>
    <w:tmpl w:val="88EE9358"/>
    <w:lvl w:ilvl="0" w:tplc="01DE023A">
      <w:start w:val="1"/>
      <w:numFmt w:val="decimal"/>
      <w:lvlText w:val="%1."/>
      <w:lvlJc w:val="left"/>
      <w:pPr>
        <w:tabs>
          <w:tab w:val="num" w:pos="720"/>
        </w:tabs>
        <w:ind w:left="720" w:hanging="360"/>
      </w:pPr>
      <w:rPr>
        <w:rFonts w:ascii="Cambria" w:hAnsi="Cambria" w:cs="Cambria" w:hint="default"/>
        <w:b/>
        <w:bCs/>
        <w:i w:val="0"/>
        <w:iCs w:val="0"/>
        <w:color w:val="auto"/>
        <w:sz w:val="32"/>
        <w:szCs w:val="3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49F30D3"/>
    <w:multiLevelType w:val="hybridMultilevel"/>
    <w:tmpl w:val="76D2FCAE"/>
    <w:lvl w:ilvl="0" w:tplc="7BC0DA86">
      <w:start w:val="1"/>
      <w:numFmt w:val="decimal"/>
      <w:lvlText w:val="%1."/>
      <w:lvlJc w:val="left"/>
      <w:pPr>
        <w:ind w:left="1146" w:hanging="360"/>
      </w:pPr>
      <w:rPr>
        <w:rFonts w:hint="default"/>
        <w:b/>
        <w:bCs/>
        <w:i w:val="0"/>
        <w:iCs w:val="0"/>
        <w:color w:val="auto"/>
        <w:sz w:val="32"/>
        <w:szCs w:val="32"/>
      </w:rPr>
    </w:lvl>
    <w:lvl w:ilvl="1" w:tplc="97307710">
      <w:start w:val="1"/>
      <w:numFmt w:val="lowerLetter"/>
      <w:lvlText w:val="%2) "/>
      <w:lvlJc w:val="left"/>
      <w:pPr>
        <w:tabs>
          <w:tab w:val="num" w:pos="1866"/>
        </w:tabs>
        <w:ind w:left="1866" w:hanging="360"/>
      </w:pPr>
      <w:rPr>
        <w:rFonts w:ascii="Cambria" w:hAnsi="Cambria" w:cs="Cambria" w:hint="default"/>
        <w:b w:val="0"/>
        <w:bCs w:val="0"/>
        <w:i w:val="0"/>
        <w:iCs w:val="0"/>
        <w:color w:val="auto"/>
        <w:sz w:val="32"/>
        <w:szCs w:val="32"/>
      </w:r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3">
    <w:nsid w:val="30112A48"/>
    <w:multiLevelType w:val="hybridMultilevel"/>
    <w:tmpl w:val="6F3264E0"/>
    <w:lvl w:ilvl="0" w:tplc="26F02EB4">
      <w:start w:val="1"/>
      <w:numFmt w:val="lowerLetter"/>
      <w:lvlText w:val="%1)"/>
      <w:lvlJc w:val="left"/>
      <w:pPr>
        <w:ind w:left="1146" w:hanging="360"/>
      </w:pPr>
      <w:rPr>
        <w:rFonts w:hint="default"/>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4">
    <w:nsid w:val="34F42AA1"/>
    <w:multiLevelType w:val="multilevel"/>
    <w:tmpl w:val="96E2DE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8A428BE"/>
    <w:multiLevelType w:val="hybridMultilevel"/>
    <w:tmpl w:val="C4241644"/>
    <w:lvl w:ilvl="0" w:tplc="01DE023A">
      <w:start w:val="1"/>
      <w:numFmt w:val="decimal"/>
      <w:lvlText w:val="%1."/>
      <w:lvlJc w:val="left"/>
      <w:pPr>
        <w:tabs>
          <w:tab w:val="num" w:pos="720"/>
        </w:tabs>
        <w:ind w:left="720" w:hanging="360"/>
      </w:pPr>
      <w:rPr>
        <w:rFonts w:ascii="Cambria" w:hAnsi="Cambria" w:cs="Cambria" w:hint="default"/>
        <w:b/>
        <w:bCs/>
        <w:i w:val="0"/>
        <w:iCs w:val="0"/>
        <w:color w:val="auto"/>
        <w:sz w:val="32"/>
        <w:szCs w:val="3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39A529A8"/>
    <w:multiLevelType w:val="multilevel"/>
    <w:tmpl w:val="C336649A"/>
    <w:lvl w:ilvl="0">
      <w:start w:val="1"/>
      <w:numFmt w:val="decimal"/>
      <w:lvlText w:val="%1."/>
      <w:lvlJc w:val="left"/>
      <w:pPr>
        <w:tabs>
          <w:tab w:val="num" w:pos="360"/>
        </w:tabs>
        <w:ind w:left="360" w:hanging="360"/>
      </w:pPr>
      <w:rPr>
        <w:rFonts w:ascii="Cambria" w:hAnsi="Cambria" w:cs="Cambria" w:hint="default"/>
        <w:b/>
        <w:bCs/>
        <w:i w:val="0"/>
        <w:iCs w:val="0"/>
        <w:color w:val="auto"/>
        <w:sz w:val="32"/>
        <w:szCs w:val="3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43B77B65"/>
    <w:multiLevelType w:val="hybridMultilevel"/>
    <w:tmpl w:val="19A05FFA"/>
    <w:lvl w:ilvl="0" w:tplc="4906E9A6">
      <w:start w:val="3"/>
      <w:numFmt w:val="bullet"/>
      <w:lvlText w:val=""/>
      <w:lvlJc w:val="left"/>
      <w:pPr>
        <w:tabs>
          <w:tab w:val="num" w:pos="1146"/>
        </w:tabs>
        <w:ind w:left="1146" w:hanging="360"/>
      </w:pPr>
      <w:rPr>
        <w:rFonts w:ascii="Symbol" w:eastAsia="Times New Roman" w:hAnsi="Symbol" w:hint="default"/>
        <w:color w:val="215868"/>
        <w:sz w:val="32"/>
        <w:szCs w:val="32"/>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cs="Wingdings" w:hint="default"/>
      </w:rPr>
    </w:lvl>
    <w:lvl w:ilvl="3" w:tplc="04150001">
      <w:start w:val="1"/>
      <w:numFmt w:val="bullet"/>
      <w:lvlText w:val=""/>
      <w:lvlJc w:val="left"/>
      <w:pPr>
        <w:tabs>
          <w:tab w:val="num" w:pos="3306"/>
        </w:tabs>
        <w:ind w:left="3306" w:hanging="360"/>
      </w:pPr>
      <w:rPr>
        <w:rFonts w:ascii="Symbol" w:hAnsi="Symbol" w:cs="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cs="Wingdings" w:hint="default"/>
      </w:rPr>
    </w:lvl>
    <w:lvl w:ilvl="6" w:tplc="04150001">
      <w:start w:val="1"/>
      <w:numFmt w:val="bullet"/>
      <w:lvlText w:val=""/>
      <w:lvlJc w:val="left"/>
      <w:pPr>
        <w:tabs>
          <w:tab w:val="num" w:pos="5466"/>
        </w:tabs>
        <w:ind w:left="5466" w:hanging="360"/>
      </w:pPr>
      <w:rPr>
        <w:rFonts w:ascii="Symbol" w:hAnsi="Symbol" w:cs="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cs="Wingdings" w:hint="default"/>
      </w:rPr>
    </w:lvl>
  </w:abstractNum>
  <w:abstractNum w:abstractNumId="18">
    <w:nsid w:val="49046F24"/>
    <w:multiLevelType w:val="hybridMultilevel"/>
    <w:tmpl w:val="93C4557C"/>
    <w:lvl w:ilvl="0" w:tplc="F2F2B740">
      <w:start w:val="1"/>
      <w:numFmt w:val="lowerLetter"/>
      <w:lvlText w:val="%1)"/>
      <w:lvlJc w:val="left"/>
      <w:pPr>
        <w:tabs>
          <w:tab w:val="num" w:pos="1146"/>
        </w:tabs>
        <w:ind w:left="1146" w:hanging="360"/>
      </w:pPr>
      <w:rPr>
        <w:rFonts w:hint="default"/>
      </w:rPr>
    </w:lvl>
    <w:lvl w:ilvl="1" w:tplc="04150019">
      <w:start w:val="1"/>
      <w:numFmt w:val="lowerLetter"/>
      <w:lvlText w:val="%2."/>
      <w:lvlJc w:val="left"/>
      <w:pPr>
        <w:tabs>
          <w:tab w:val="num" w:pos="1866"/>
        </w:tabs>
        <w:ind w:left="1866" w:hanging="360"/>
      </w:pPr>
    </w:lvl>
    <w:lvl w:ilvl="2" w:tplc="0415001B">
      <w:start w:val="1"/>
      <w:numFmt w:val="lowerRoman"/>
      <w:lvlText w:val="%3."/>
      <w:lvlJc w:val="right"/>
      <w:pPr>
        <w:tabs>
          <w:tab w:val="num" w:pos="2586"/>
        </w:tabs>
        <w:ind w:left="2586" w:hanging="180"/>
      </w:pPr>
    </w:lvl>
    <w:lvl w:ilvl="3" w:tplc="0415000F">
      <w:start w:val="1"/>
      <w:numFmt w:val="decimal"/>
      <w:lvlText w:val="%4."/>
      <w:lvlJc w:val="left"/>
      <w:pPr>
        <w:tabs>
          <w:tab w:val="num" w:pos="3306"/>
        </w:tabs>
        <w:ind w:left="3306" w:hanging="360"/>
      </w:pPr>
    </w:lvl>
    <w:lvl w:ilvl="4" w:tplc="04150019">
      <w:start w:val="1"/>
      <w:numFmt w:val="lowerLetter"/>
      <w:lvlText w:val="%5."/>
      <w:lvlJc w:val="left"/>
      <w:pPr>
        <w:tabs>
          <w:tab w:val="num" w:pos="4026"/>
        </w:tabs>
        <w:ind w:left="4026" w:hanging="360"/>
      </w:pPr>
    </w:lvl>
    <w:lvl w:ilvl="5" w:tplc="0415001B">
      <w:start w:val="1"/>
      <w:numFmt w:val="lowerRoman"/>
      <w:lvlText w:val="%6."/>
      <w:lvlJc w:val="right"/>
      <w:pPr>
        <w:tabs>
          <w:tab w:val="num" w:pos="4746"/>
        </w:tabs>
        <w:ind w:left="4746" w:hanging="180"/>
      </w:pPr>
    </w:lvl>
    <w:lvl w:ilvl="6" w:tplc="0415000F">
      <w:start w:val="1"/>
      <w:numFmt w:val="decimal"/>
      <w:lvlText w:val="%7."/>
      <w:lvlJc w:val="left"/>
      <w:pPr>
        <w:tabs>
          <w:tab w:val="num" w:pos="5466"/>
        </w:tabs>
        <w:ind w:left="5466" w:hanging="360"/>
      </w:pPr>
    </w:lvl>
    <w:lvl w:ilvl="7" w:tplc="04150019">
      <w:start w:val="1"/>
      <w:numFmt w:val="lowerLetter"/>
      <w:lvlText w:val="%8."/>
      <w:lvlJc w:val="left"/>
      <w:pPr>
        <w:tabs>
          <w:tab w:val="num" w:pos="6186"/>
        </w:tabs>
        <w:ind w:left="6186" w:hanging="360"/>
      </w:pPr>
    </w:lvl>
    <w:lvl w:ilvl="8" w:tplc="0415001B">
      <w:start w:val="1"/>
      <w:numFmt w:val="lowerRoman"/>
      <w:lvlText w:val="%9."/>
      <w:lvlJc w:val="right"/>
      <w:pPr>
        <w:tabs>
          <w:tab w:val="num" w:pos="6906"/>
        </w:tabs>
        <w:ind w:left="6906" w:hanging="180"/>
      </w:pPr>
    </w:lvl>
  </w:abstractNum>
  <w:abstractNum w:abstractNumId="19">
    <w:nsid w:val="4D5C7E29"/>
    <w:multiLevelType w:val="hybridMultilevel"/>
    <w:tmpl w:val="68749408"/>
    <w:lvl w:ilvl="0" w:tplc="01DE023A">
      <w:start w:val="1"/>
      <w:numFmt w:val="decimal"/>
      <w:lvlText w:val="%1."/>
      <w:lvlJc w:val="left"/>
      <w:pPr>
        <w:tabs>
          <w:tab w:val="num" w:pos="720"/>
        </w:tabs>
        <w:ind w:left="720" w:hanging="360"/>
      </w:pPr>
      <w:rPr>
        <w:rFonts w:ascii="Cambria" w:hAnsi="Cambria" w:cs="Cambria" w:hint="default"/>
        <w:b/>
        <w:bCs/>
        <w:i w:val="0"/>
        <w:iCs w:val="0"/>
        <w:color w:val="auto"/>
        <w:sz w:val="32"/>
        <w:szCs w:val="32"/>
      </w:rPr>
    </w:lvl>
    <w:lvl w:ilvl="1" w:tplc="97307710">
      <w:start w:val="1"/>
      <w:numFmt w:val="lowerLetter"/>
      <w:lvlText w:val="%2) "/>
      <w:lvlJc w:val="left"/>
      <w:pPr>
        <w:tabs>
          <w:tab w:val="num" w:pos="1440"/>
        </w:tabs>
        <w:ind w:left="1440" w:hanging="360"/>
      </w:pPr>
      <w:rPr>
        <w:rFonts w:ascii="Cambria" w:hAnsi="Cambria" w:cs="Cambria" w:hint="default"/>
        <w:b w:val="0"/>
        <w:bCs w:val="0"/>
        <w:i w:val="0"/>
        <w:iCs w:val="0"/>
        <w:color w:val="auto"/>
        <w:sz w:val="32"/>
        <w:szCs w:val="3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4EAB4075"/>
    <w:multiLevelType w:val="hybridMultilevel"/>
    <w:tmpl w:val="04DA6C5C"/>
    <w:lvl w:ilvl="0" w:tplc="7BC0DA86">
      <w:start w:val="1"/>
      <w:numFmt w:val="decimal"/>
      <w:lvlText w:val="%1."/>
      <w:lvlJc w:val="left"/>
      <w:pPr>
        <w:ind w:left="1146" w:hanging="360"/>
      </w:pPr>
      <w:rPr>
        <w:rFonts w:hint="default"/>
        <w:b/>
        <w:bCs/>
        <w:i w:val="0"/>
        <w:iCs w:val="0"/>
        <w:color w:val="auto"/>
        <w:sz w:val="32"/>
        <w:szCs w:val="32"/>
      </w:rPr>
    </w:lvl>
    <w:lvl w:ilvl="1" w:tplc="26F02EB4">
      <w:start w:val="1"/>
      <w:numFmt w:val="lowerLetter"/>
      <w:lvlText w:val="%2)"/>
      <w:lvlJc w:val="left"/>
      <w:pPr>
        <w:ind w:left="1866" w:hanging="360"/>
      </w:pPr>
      <w:rPr>
        <w:rFonts w:hint="default"/>
        <w:color w:val="auto"/>
      </w:r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1">
    <w:nsid w:val="526A05FD"/>
    <w:multiLevelType w:val="hybridMultilevel"/>
    <w:tmpl w:val="CC069AB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nsid w:val="542B4683"/>
    <w:multiLevelType w:val="hybridMultilevel"/>
    <w:tmpl w:val="E7DA2760"/>
    <w:lvl w:ilvl="0" w:tplc="7BC0DA86">
      <w:start w:val="1"/>
      <w:numFmt w:val="decimal"/>
      <w:lvlText w:val="%1."/>
      <w:lvlJc w:val="left"/>
      <w:pPr>
        <w:tabs>
          <w:tab w:val="num" w:pos="720"/>
        </w:tabs>
        <w:ind w:left="720" w:hanging="360"/>
      </w:pPr>
      <w:rPr>
        <w:rFonts w:hint="default"/>
        <w:b/>
        <w:bCs/>
        <w:i w:val="0"/>
        <w:iCs w:val="0"/>
        <w:color w:val="7030A0"/>
        <w:sz w:val="32"/>
        <w:szCs w:val="3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nsid w:val="565717A8"/>
    <w:multiLevelType w:val="multilevel"/>
    <w:tmpl w:val="FE860F3A"/>
    <w:lvl w:ilvl="0">
      <w:start w:val="1"/>
      <w:numFmt w:val="decimal"/>
      <w:lvlText w:val="%1."/>
      <w:lvlJc w:val="left"/>
      <w:pPr>
        <w:ind w:left="1146" w:hanging="360"/>
      </w:pPr>
      <w:rPr>
        <w:rFonts w:hint="default"/>
        <w:b/>
        <w:bCs/>
        <w:i w:val="0"/>
        <w:iCs w:val="0"/>
        <w:color w:val="auto"/>
        <w:sz w:val="32"/>
        <w:szCs w:val="32"/>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4">
    <w:nsid w:val="61E96294"/>
    <w:multiLevelType w:val="hybridMultilevel"/>
    <w:tmpl w:val="72E8CA7A"/>
    <w:lvl w:ilvl="0" w:tplc="26F02EB4">
      <w:start w:val="1"/>
      <w:numFmt w:val="lowerLetter"/>
      <w:lvlText w:val="%1)"/>
      <w:lvlJc w:val="left"/>
      <w:pPr>
        <w:ind w:left="1146" w:hanging="360"/>
      </w:pPr>
      <w:rPr>
        <w:rFonts w:hint="default"/>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5">
    <w:nsid w:val="64902509"/>
    <w:multiLevelType w:val="hybridMultilevel"/>
    <w:tmpl w:val="E7DA2760"/>
    <w:lvl w:ilvl="0" w:tplc="7BC0DA86">
      <w:start w:val="1"/>
      <w:numFmt w:val="decimal"/>
      <w:lvlText w:val="%1."/>
      <w:lvlJc w:val="left"/>
      <w:pPr>
        <w:tabs>
          <w:tab w:val="num" w:pos="720"/>
        </w:tabs>
        <w:ind w:left="720" w:hanging="360"/>
      </w:pPr>
      <w:rPr>
        <w:rFonts w:hint="default"/>
        <w:b/>
        <w:bCs/>
        <w:i w:val="0"/>
        <w:iCs w:val="0"/>
        <w:color w:val="7030A0"/>
        <w:sz w:val="32"/>
        <w:szCs w:val="3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nsid w:val="663C62E2"/>
    <w:multiLevelType w:val="hybridMultilevel"/>
    <w:tmpl w:val="406E38CA"/>
    <w:lvl w:ilvl="0" w:tplc="26F02EB4">
      <w:start w:val="1"/>
      <w:numFmt w:val="lowerLetter"/>
      <w:lvlText w:val="%1)"/>
      <w:lvlJc w:val="left"/>
      <w:pPr>
        <w:ind w:left="1998" w:hanging="360"/>
      </w:pPr>
      <w:rPr>
        <w:rFonts w:hint="default"/>
        <w:color w:val="auto"/>
      </w:rPr>
    </w:lvl>
    <w:lvl w:ilvl="1" w:tplc="04150019">
      <w:start w:val="1"/>
      <w:numFmt w:val="lowerLetter"/>
      <w:lvlText w:val="%2."/>
      <w:lvlJc w:val="left"/>
      <w:pPr>
        <w:ind w:left="2718" w:hanging="360"/>
      </w:pPr>
    </w:lvl>
    <w:lvl w:ilvl="2" w:tplc="0415001B">
      <w:start w:val="1"/>
      <w:numFmt w:val="lowerRoman"/>
      <w:lvlText w:val="%3."/>
      <w:lvlJc w:val="right"/>
      <w:pPr>
        <w:ind w:left="3438" w:hanging="180"/>
      </w:pPr>
    </w:lvl>
    <w:lvl w:ilvl="3" w:tplc="0415000F">
      <w:start w:val="1"/>
      <w:numFmt w:val="decimal"/>
      <w:lvlText w:val="%4."/>
      <w:lvlJc w:val="left"/>
      <w:pPr>
        <w:ind w:left="4158" w:hanging="360"/>
      </w:pPr>
    </w:lvl>
    <w:lvl w:ilvl="4" w:tplc="04150019">
      <w:start w:val="1"/>
      <w:numFmt w:val="lowerLetter"/>
      <w:lvlText w:val="%5."/>
      <w:lvlJc w:val="left"/>
      <w:pPr>
        <w:ind w:left="4878" w:hanging="360"/>
      </w:pPr>
    </w:lvl>
    <w:lvl w:ilvl="5" w:tplc="0415001B">
      <w:start w:val="1"/>
      <w:numFmt w:val="lowerRoman"/>
      <w:lvlText w:val="%6."/>
      <w:lvlJc w:val="right"/>
      <w:pPr>
        <w:ind w:left="5598" w:hanging="180"/>
      </w:pPr>
    </w:lvl>
    <w:lvl w:ilvl="6" w:tplc="0415000F">
      <w:start w:val="1"/>
      <w:numFmt w:val="decimal"/>
      <w:lvlText w:val="%7."/>
      <w:lvlJc w:val="left"/>
      <w:pPr>
        <w:ind w:left="6318" w:hanging="360"/>
      </w:pPr>
    </w:lvl>
    <w:lvl w:ilvl="7" w:tplc="04150019">
      <w:start w:val="1"/>
      <w:numFmt w:val="lowerLetter"/>
      <w:lvlText w:val="%8."/>
      <w:lvlJc w:val="left"/>
      <w:pPr>
        <w:ind w:left="7038" w:hanging="360"/>
      </w:pPr>
    </w:lvl>
    <w:lvl w:ilvl="8" w:tplc="0415001B">
      <w:start w:val="1"/>
      <w:numFmt w:val="lowerRoman"/>
      <w:lvlText w:val="%9."/>
      <w:lvlJc w:val="right"/>
      <w:pPr>
        <w:ind w:left="7758" w:hanging="180"/>
      </w:pPr>
    </w:lvl>
  </w:abstractNum>
  <w:abstractNum w:abstractNumId="27">
    <w:nsid w:val="785B0844"/>
    <w:multiLevelType w:val="hybridMultilevel"/>
    <w:tmpl w:val="8B7695D0"/>
    <w:lvl w:ilvl="0" w:tplc="7BC0DA86">
      <w:start w:val="1"/>
      <w:numFmt w:val="decimal"/>
      <w:lvlText w:val="%1."/>
      <w:lvlJc w:val="left"/>
      <w:pPr>
        <w:ind w:left="1146" w:hanging="360"/>
      </w:pPr>
      <w:rPr>
        <w:rFonts w:hint="default"/>
        <w:b/>
        <w:bCs/>
        <w:i w:val="0"/>
        <w:iCs w:val="0"/>
        <w:color w:val="auto"/>
        <w:sz w:val="32"/>
        <w:szCs w:val="32"/>
      </w:rPr>
    </w:lvl>
    <w:lvl w:ilvl="1" w:tplc="26F02EB4">
      <w:start w:val="1"/>
      <w:numFmt w:val="lowerLetter"/>
      <w:lvlText w:val="%2)"/>
      <w:lvlJc w:val="left"/>
      <w:pPr>
        <w:ind w:left="1866" w:hanging="360"/>
      </w:pPr>
      <w:rPr>
        <w:rFonts w:hint="default"/>
        <w:color w:val="auto"/>
      </w:r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8">
    <w:nsid w:val="7E7E7F11"/>
    <w:multiLevelType w:val="hybridMultilevel"/>
    <w:tmpl w:val="E7DA2760"/>
    <w:lvl w:ilvl="0" w:tplc="7BC0DA86">
      <w:start w:val="1"/>
      <w:numFmt w:val="decimal"/>
      <w:lvlText w:val="%1."/>
      <w:lvlJc w:val="left"/>
      <w:pPr>
        <w:tabs>
          <w:tab w:val="num" w:pos="720"/>
        </w:tabs>
        <w:ind w:left="720" w:hanging="360"/>
      </w:pPr>
      <w:rPr>
        <w:rFonts w:hint="default"/>
        <w:b/>
        <w:bCs/>
        <w:i w:val="0"/>
        <w:iCs w:val="0"/>
        <w:color w:val="7030A0"/>
        <w:sz w:val="32"/>
        <w:szCs w:val="3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4"/>
  </w:num>
  <w:num w:numId="12">
    <w:abstractNumId w:val="3"/>
  </w:num>
  <w:num w:numId="13">
    <w:abstractNumId w:val="2"/>
  </w:num>
  <w:num w:numId="14">
    <w:abstractNumId w:val="1"/>
  </w:num>
  <w:num w:numId="15">
    <w:abstractNumId w:val="0"/>
  </w:num>
  <w:num w:numId="16">
    <w:abstractNumId w:val="4"/>
  </w:num>
  <w:num w:numId="17">
    <w:abstractNumId w:val="3"/>
  </w:num>
  <w:num w:numId="18">
    <w:abstractNumId w:val="2"/>
  </w:num>
  <w:num w:numId="19">
    <w:abstractNumId w:val="1"/>
  </w:num>
  <w:num w:numId="20">
    <w:abstractNumId w:val="0"/>
  </w:num>
  <w:num w:numId="21">
    <w:abstractNumId w:val="4"/>
  </w:num>
  <w:num w:numId="22">
    <w:abstractNumId w:val="3"/>
  </w:num>
  <w:num w:numId="23">
    <w:abstractNumId w:val="2"/>
  </w:num>
  <w:num w:numId="24">
    <w:abstractNumId w:val="1"/>
  </w:num>
  <w:num w:numId="25">
    <w:abstractNumId w:val="0"/>
  </w:num>
  <w:num w:numId="26">
    <w:abstractNumId w:val="12"/>
  </w:num>
  <w:num w:numId="27">
    <w:abstractNumId w:val="26"/>
  </w:num>
  <w:num w:numId="28">
    <w:abstractNumId w:val="24"/>
  </w:num>
  <w:num w:numId="29">
    <w:abstractNumId w:val="13"/>
  </w:num>
  <w:num w:numId="30">
    <w:abstractNumId w:val="27"/>
  </w:num>
  <w:num w:numId="31">
    <w:abstractNumId w:val="20"/>
  </w:num>
  <w:num w:numId="32">
    <w:abstractNumId w:val="7"/>
  </w:num>
  <w:num w:numId="33">
    <w:abstractNumId w:val="8"/>
  </w:num>
  <w:num w:numId="34">
    <w:abstractNumId w:val="21"/>
  </w:num>
  <w:num w:numId="35">
    <w:abstractNumId w:val="18"/>
  </w:num>
  <w:num w:numId="36">
    <w:abstractNumId w:val="23"/>
  </w:num>
  <w:num w:numId="37">
    <w:abstractNumId w:val="15"/>
  </w:num>
  <w:num w:numId="38">
    <w:abstractNumId w:val="14"/>
  </w:num>
  <w:num w:numId="39">
    <w:abstractNumId w:val="17"/>
  </w:num>
  <w:num w:numId="40">
    <w:abstractNumId w:val="19"/>
  </w:num>
  <w:num w:numId="41">
    <w:abstractNumId w:val="5"/>
  </w:num>
  <w:num w:numId="42">
    <w:abstractNumId w:val="10"/>
  </w:num>
  <w:num w:numId="43">
    <w:abstractNumId w:val="9"/>
  </w:num>
  <w:num w:numId="44">
    <w:abstractNumId w:val="16"/>
  </w:num>
  <w:num w:numId="45">
    <w:abstractNumId w:val="6"/>
  </w:num>
  <w:num w:numId="46">
    <w:abstractNumId w:val="11"/>
  </w:num>
  <w:num w:numId="47">
    <w:abstractNumId w:val="28"/>
  </w:num>
  <w:num w:numId="48">
    <w:abstractNumId w:val="2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doNotTrackMoves/>
  <w:defaultTabStop w:val="709"/>
  <w:hyphenationZone w:val="420"/>
  <w:doNotHyphenateCaps/>
  <w:drawingGridHorizontalSpacing w:val="110"/>
  <w:displayHorizont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515"/>
    <w:rsid w:val="00002161"/>
    <w:rsid w:val="00006703"/>
    <w:rsid w:val="00014630"/>
    <w:rsid w:val="00014BE1"/>
    <w:rsid w:val="000242FB"/>
    <w:rsid w:val="00024628"/>
    <w:rsid w:val="00026B64"/>
    <w:rsid w:val="000335B4"/>
    <w:rsid w:val="00034A5D"/>
    <w:rsid w:val="00057357"/>
    <w:rsid w:val="00060BB7"/>
    <w:rsid w:val="00060DF6"/>
    <w:rsid w:val="00061311"/>
    <w:rsid w:val="000633D8"/>
    <w:rsid w:val="00065FE4"/>
    <w:rsid w:val="00071C70"/>
    <w:rsid w:val="00076A0C"/>
    <w:rsid w:val="00090ACE"/>
    <w:rsid w:val="000971A1"/>
    <w:rsid w:val="000A0867"/>
    <w:rsid w:val="000A2600"/>
    <w:rsid w:val="000C1691"/>
    <w:rsid w:val="000C3545"/>
    <w:rsid w:val="000D10B5"/>
    <w:rsid w:val="000D1D6A"/>
    <w:rsid w:val="000E4DE2"/>
    <w:rsid w:val="000E7550"/>
    <w:rsid w:val="001051BC"/>
    <w:rsid w:val="00106941"/>
    <w:rsid w:val="00106FC8"/>
    <w:rsid w:val="001160C8"/>
    <w:rsid w:val="00125E82"/>
    <w:rsid w:val="00135A05"/>
    <w:rsid w:val="00135A7A"/>
    <w:rsid w:val="001400E4"/>
    <w:rsid w:val="00151D1C"/>
    <w:rsid w:val="00155D95"/>
    <w:rsid w:val="00162F6D"/>
    <w:rsid w:val="001642DF"/>
    <w:rsid w:val="0017252E"/>
    <w:rsid w:val="001749F4"/>
    <w:rsid w:val="00185C0E"/>
    <w:rsid w:val="00190708"/>
    <w:rsid w:val="001914FB"/>
    <w:rsid w:val="00193CE8"/>
    <w:rsid w:val="001A18F1"/>
    <w:rsid w:val="001B1789"/>
    <w:rsid w:val="001B3C03"/>
    <w:rsid w:val="001F0A36"/>
    <w:rsid w:val="00200894"/>
    <w:rsid w:val="002011E6"/>
    <w:rsid w:val="002152B5"/>
    <w:rsid w:val="00216359"/>
    <w:rsid w:val="00224DC6"/>
    <w:rsid w:val="00231F5F"/>
    <w:rsid w:val="00237873"/>
    <w:rsid w:val="002411EC"/>
    <w:rsid w:val="00241DB3"/>
    <w:rsid w:val="00254E25"/>
    <w:rsid w:val="00267346"/>
    <w:rsid w:val="00272A30"/>
    <w:rsid w:val="00282A47"/>
    <w:rsid w:val="002843F1"/>
    <w:rsid w:val="00290543"/>
    <w:rsid w:val="002957F1"/>
    <w:rsid w:val="002B424A"/>
    <w:rsid w:val="002B65A3"/>
    <w:rsid w:val="002C2BC9"/>
    <w:rsid w:val="002C4363"/>
    <w:rsid w:val="002E7CAF"/>
    <w:rsid w:val="003012F8"/>
    <w:rsid w:val="00306734"/>
    <w:rsid w:val="00313C00"/>
    <w:rsid w:val="00313C77"/>
    <w:rsid w:val="00322D94"/>
    <w:rsid w:val="003245E6"/>
    <w:rsid w:val="00335D2A"/>
    <w:rsid w:val="003367CA"/>
    <w:rsid w:val="00345FDC"/>
    <w:rsid w:val="0034678F"/>
    <w:rsid w:val="0034700F"/>
    <w:rsid w:val="0034721F"/>
    <w:rsid w:val="00363955"/>
    <w:rsid w:val="0036692F"/>
    <w:rsid w:val="00367BDF"/>
    <w:rsid w:val="003810ED"/>
    <w:rsid w:val="00382C0E"/>
    <w:rsid w:val="00384396"/>
    <w:rsid w:val="0038484B"/>
    <w:rsid w:val="0038487C"/>
    <w:rsid w:val="00384986"/>
    <w:rsid w:val="0038515A"/>
    <w:rsid w:val="00386D66"/>
    <w:rsid w:val="00391A6E"/>
    <w:rsid w:val="003B51C4"/>
    <w:rsid w:val="003C2150"/>
    <w:rsid w:val="003C4F7E"/>
    <w:rsid w:val="003C50D3"/>
    <w:rsid w:val="003F08BD"/>
    <w:rsid w:val="003F6AB7"/>
    <w:rsid w:val="00432372"/>
    <w:rsid w:val="0043523E"/>
    <w:rsid w:val="00440514"/>
    <w:rsid w:val="00445235"/>
    <w:rsid w:val="00450286"/>
    <w:rsid w:val="00456B46"/>
    <w:rsid w:val="00483427"/>
    <w:rsid w:val="0048674D"/>
    <w:rsid w:val="00494865"/>
    <w:rsid w:val="00495CF1"/>
    <w:rsid w:val="004D3772"/>
    <w:rsid w:val="004D3BBC"/>
    <w:rsid w:val="004E612C"/>
    <w:rsid w:val="004F52E4"/>
    <w:rsid w:val="00524E3C"/>
    <w:rsid w:val="00525657"/>
    <w:rsid w:val="00526002"/>
    <w:rsid w:val="00533D49"/>
    <w:rsid w:val="00541E77"/>
    <w:rsid w:val="00542A5A"/>
    <w:rsid w:val="0054733D"/>
    <w:rsid w:val="00567C2B"/>
    <w:rsid w:val="00567D35"/>
    <w:rsid w:val="00570148"/>
    <w:rsid w:val="00573FD3"/>
    <w:rsid w:val="00575CD5"/>
    <w:rsid w:val="00576739"/>
    <w:rsid w:val="0058526E"/>
    <w:rsid w:val="0059065E"/>
    <w:rsid w:val="005965CF"/>
    <w:rsid w:val="00597AC4"/>
    <w:rsid w:val="005A522C"/>
    <w:rsid w:val="005B3020"/>
    <w:rsid w:val="005B3E89"/>
    <w:rsid w:val="005C0538"/>
    <w:rsid w:val="005C1B24"/>
    <w:rsid w:val="005C416C"/>
    <w:rsid w:val="005D1E81"/>
    <w:rsid w:val="005D654C"/>
    <w:rsid w:val="005E12F5"/>
    <w:rsid w:val="005E1805"/>
    <w:rsid w:val="005E31C7"/>
    <w:rsid w:val="005E5D03"/>
    <w:rsid w:val="00602A02"/>
    <w:rsid w:val="006055F4"/>
    <w:rsid w:val="00612CAF"/>
    <w:rsid w:val="00627E47"/>
    <w:rsid w:val="006369DA"/>
    <w:rsid w:val="00637734"/>
    <w:rsid w:val="00645147"/>
    <w:rsid w:val="00656333"/>
    <w:rsid w:val="0066326B"/>
    <w:rsid w:val="006646CA"/>
    <w:rsid w:val="00670B64"/>
    <w:rsid w:val="00674085"/>
    <w:rsid w:val="006C3566"/>
    <w:rsid w:val="006C3AD1"/>
    <w:rsid w:val="006D2DF9"/>
    <w:rsid w:val="006D3270"/>
    <w:rsid w:val="006E6451"/>
    <w:rsid w:val="006E725A"/>
    <w:rsid w:val="006F0410"/>
    <w:rsid w:val="006F45E2"/>
    <w:rsid w:val="006F542C"/>
    <w:rsid w:val="006F7F39"/>
    <w:rsid w:val="0070112E"/>
    <w:rsid w:val="00710464"/>
    <w:rsid w:val="007137D8"/>
    <w:rsid w:val="0071782E"/>
    <w:rsid w:val="0072290E"/>
    <w:rsid w:val="00723E7A"/>
    <w:rsid w:val="00730A29"/>
    <w:rsid w:val="00737AC9"/>
    <w:rsid w:val="007404D3"/>
    <w:rsid w:val="00744622"/>
    <w:rsid w:val="007463D2"/>
    <w:rsid w:val="00784236"/>
    <w:rsid w:val="00786B2F"/>
    <w:rsid w:val="007A1EF6"/>
    <w:rsid w:val="007A5143"/>
    <w:rsid w:val="007B4978"/>
    <w:rsid w:val="007B5724"/>
    <w:rsid w:val="007D0166"/>
    <w:rsid w:val="007F6E27"/>
    <w:rsid w:val="007F7E19"/>
    <w:rsid w:val="00815B14"/>
    <w:rsid w:val="00822FD0"/>
    <w:rsid w:val="00843353"/>
    <w:rsid w:val="00850ED2"/>
    <w:rsid w:val="0086594A"/>
    <w:rsid w:val="0087262D"/>
    <w:rsid w:val="00875826"/>
    <w:rsid w:val="0087658B"/>
    <w:rsid w:val="00886633"/>
    <w:rsid w:val="00887792"/>
    <w:rsid w:val="008A2553"/>
    <w:rsid w:val="008A7D0B"/>
    <w:rsid w:val="008B2E0A"/>
    <w:rsid w:val="008C3BDB"/>
    <w:rsid w:val="008D3515"/>
    <w:rsid w:val="008D49EE"/>
    <w:rsid w:val="008E0E29"/>
    <w:rsid w:val="008E3144"/>
    <w:rsid w:val="008F2AF5"/>
    <w:rsid w:val="008F4C0F"/>
    <w:rsid w:val="008F7EA5"/>
    <w:rsid w:val="00911D3A"/>
    <w:rsid w:val="0092452D"/>
    <w:rsid w:val="00930054"/>
    <w:rsid w:val="00937563"/>
    <w:rsid w:val="00942478"/>
    <w:rsid w:val="009554A9"/>
    <w:rsid w:val="0095731E"/>
    <w:rsid w:val="00961005"/>
    <w:rsid w:val="00965137"/>
    <w:rsid w:val="00986499"/>
    <w:rsid w:val="0099276A"/>
    <w:rsid w:val="00995842"/>
    <w:rsid w:val="009A011D"/>
    <w:rsid w:val="009A0611"/>
    <w:rsid w:val="009A3D98"/>
    <w:rsid w:val="009A605F"/>
    <w:rsid w:val="009B10EC"/>
    <w:rsid w:val="009B41E8"/>
    <w:rsid w:val="009B5179"/>
    <w:rsid w:val="009B5BE8"/>
    <w:rsid w:val="009C2C3D"/>
    <w:rsid w:val="009C2EA2"/>
    <w:rsid w:val="009D1405"/>
    <w:rsid w:val="009D7510"/>
    <w:rsid w:val="009E4734"/>
    <w:rsid w:val="009F3172"/>
    <w:rsid w:val="009F608D"/>
    <w:rsid w:val="009F6C8B"/>
    <w:rsid w:val="009F7BAA"/>
    <w:rsid w:val="00A0761B"/>
    <w:rsid w:val="00A10120"/>
    <w:rsid w:val="00A105F4"/>
    <w:rsid w:val="00A34B26"/>
    <w:rsid w:val="00A427B3"/>
    <w:rsid w:val="00A43652"/>
    <w:rsid w:val="00A45772"/>
    <w:rsid w:val="00A4776B"/>
    <w:rsid w:val="00A65BF4"/>
    <w:rsid w:val="00A70E60"/>
    <w:rsid w:val="00A8324F"/>
    <w:rsid w:val="00A851AE"/>
    <w:rsid w:val="00A94B7C"/>
    <w:rsid w:val="00A966BE"/>
    <w:rsid w:val="00AB20C3"/>
    <w:rsid w:val="00AB5BDA"/>
    <w:rsid w:val="00AB728F"/>
    <w:rsid w:val="00AB791E"/>
    <w:rsid w:val="00AC5703"/>
    <w:rsid w:val="00AD0E2A"/>
    <w:rsid w:val="00AD213D"/>
    <w:rsid w:val="00B20264"/>
    <w:rsid w:val="00B20E1A"/>
    <w:rsid w:val="00B2641F"/>
    <w:rsid w:val="00B2712A"/>
    <w:rsid w:val="00B528D2"/>
    <w:rsid w:val="00B55938"/>
    <w:rsid w:val="00B622A1"/>
    <w:rsid w:val="00B67C58"/>
    <w:rsid w:val="00B725F1"/>
    <w:rsid w:val="00B76FB4"/>
    <w:rsid w:val="00B77A38"/>
    <w:rsid w:val="00B80411"/>
    <w:rsid w:val="00B96B00"/>
    <w:rsid w:val="00BB740B"/>
    <w:rsid w:val="00BC3506"/>
    <w:rsid w:val="00BD704E"/>
    <w:rsid w:val="00BE37E4"/>
    <w:rsid w:val="00BE75CE"/>
    <w:rsid w:val="00C123B1"/>
    <w:rsid w:val="00C34D7F"/>
    <w:rsid w:val="00C4260D"/>
    <w:rsid w:val="00C47867"/>
    <w:rsid w:val="00C56F1F"/>
    <w:rsid w:val="00C62EB0"/>
    <w:rsid w:val="00C73231"/>
    <w:rsid w:val="00C73DB8"/>
    <w:rsid w:val="00C75285"/>
    <w:rsid w:val="00C86A10"/>
    <w:rsid w:val="00CA60E8"/>
    <w:rsid w:val="00CC4027"/>
    <w:rsid w:val="00CC73F3"/>
    <w:rsid w:val="00CD4929"/>
    <w:rsid w:val="00CD6123"/>
    <w:rsid w:val="00CE5144"/>
    <w:rsid w:val="00CE577E"/>
    <w:rsid w:val="00D00048"/>
    <w:rsid w:val="00D10DA6"/>
    <w:rsid w:val="00D21E13"/>
    <w:rsid w:val="00D237C0"/>
    <w:rsid w:val="00D24FA6"/>
    <w:rsid w:val="00D31626"/>
    <w:rsid w:val="00D32477"/>
    <w:rsid w:val="00D3383F"/>
    <w:rsid w:val="00D36EC9"/>
    <w:rsid w:val="00D41A2C"/>
    <w:rsid w:val="00D457B7"/>
    <w:rsid w:val="00D464CB"/>
    <w:rsid w:val="00D469F5"/>
    <w:rsid w:val="00D50CB9"/>
    <w:rsid w:val="00D51992"/>
    <w:rsid w:val="00D61106"/>
    <w:rsid w:val="00D61385"/>
    <w:rsid w:val="00D623FB"/>
    <w:rsid w:val="00D62D67"/>
    <w:rsid w:val="00D639F5"/>
    <w:rsid w:val="00D6553D"/>
    <w:rsid w:val="00D73D67"/>
    <w:rsid w:val="00D75403"/>
    <w:rsid w:val="00D8101B"/>
    <w:rsid w:val="00D90B1D"/>
    <w:rsid w:val="00D91B3A"/>
    <w:rsid w:val="00D966CE"/>
    <w:rsid w:val="00DA1DCA"/>
    <w:rsid w:val="00DB718D"/>
    <w:rsid w:val="00DC28F1"/>
    <w:rsid w:val="00DC544E"/>
    <w:rsid w:val="00DD41A8"/>
    <w:rsid w:val="00DE4D29"/>
    <w:rsid w:val="00DF0D08"/>
    <w:rsid w:val="00E04B0E"/>
    <w:rsid w:val="00E108FB"/>
    <w:rsid w:val="00E13D1C"/>
    <w:rsid w:val="00E13F30"/>
    <w:rsid w:val="00E17053"/>
    <w:rsid w:val="00E272AE"/>
    <w:rsid w:val="00E325C2"/>
    <w:rsid w:val="00E32EC0"/>
    <w:rsid w:val="00E337F2"/>
    <w:rsid w:val="00E456ED"/>
    <w:rsid w:val="00E4620A"/>
    <w:rsid w:val="00E46BF4"/>
    <w:rsid w:val="00E6075E"/>
    <w:rsid w:val="00E76032"/>
    <w:rsid w:val="00E8227F"/>
    <w:rsid w:val="00EA25A3"/>
    <w:rsid w:val="00EC015C"/>
    <w:rsid w:val="00EC4C37"/>
    <w:rsid w:val="00EC6BF1"/>
    <w:rsid w:val="00ED65FA"/>
    <w:rsid w:val="00EE2B0C"/>
    <w:rsid w:val="00EF51DD"/>
    <w:rsid w:val="00EF6334"/>
    <w:rsid w:val="00F13A03"/>
    <w:rsid w:val="00F42F1F"/>
    <w:rsid w:val="00F45D0A"/>
    <w:rsid w:val="00F53D26"/>
    <w:rsid w:val="00F541B2"/>
    <w:rsid w:val="00F6262A"/>
    <w:rsid w:val="00F65C84"/>
    <w:rsid w:val="00F93220"/>
    <w:rsid w:val="00FA3D50"/>
    <w:rsid w:val="00FC3E79"/>
    <w:rsid w:val="00FC485E"/>
    <w:rsid w:val="00FE23C4"/>
    <w:rsid w:val="00FF1C7F"/>
    <w:rsid w:val="00FF1EEC"/>
    <w:rsid w:val="00FF29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2CC054E2-AECE-4EC9-93C7-C927255EC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lsdException w:name="Medium Shading 1 Accent 5" w:uiPriority="63"/>
    <w:lsdException w:name="Medium Shading 2 Accent 5" w:uiPriority="64"/>
    <w:lsdException w:name="Medium List 1 Accent 5" w:uiPriority="65"/>
    <w:lsdException w:name="Medium List 2 Accent 5" w:uiPriority="66"/>
    <w:lsdException w:name="Medium Grid 1 Accent 5"/>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3515"/>
    <w:pPr>
      <w:spacing w:after="160" w:line="259" w:lineRule="auto"/>
    </w:pPr>
    <w:rPr>
      <w:rFonts w:cs="Calibri"/>
      <w:sz w:val="22"/>
      <w:szCs w:val="22"/>
      <w:lang w:eastAsia="en-US"/>
    </w:rPr>
  </w:style>
  <w:style w:type="paragraph" w:styleId="Nagwek1">
    <w:name w:val="heading 1"/>
    <w:basedOn w:val="Normalny"/>
    <w:next w:val="Normalny"/>
    <w:link w:val="Nagwek1Znak"/>
    <w:uiPriority w:val="99"/>
    <w:qFormat/>
    <w:rsid w:val="00570148"/>
    <w:pPr>
      <w:keepNext/>
      <w:keepLines/>
      <w:spacing w:before="360" w:after="0" w:line="240" w:lineRule="auto"/>
      <w:outlineLvl w:val="0"/>
    </w:pPr>
    <w:rPr>
      <w:rFonts w:ascii="Cambria" w:eastAsia="Times New Roman" w:hAnsi="Cambria" w:cs="Cambria"/>
      <w:color w:val="000000"/>
      <w:sz w:val="32"/>
      <w:szCs w:val="32"/>
      <w:lang w:eastAsia="pl-PL"/>
    </w:rPr>
  </w:style>
  <w:style w:type="paragraph" w:styleId="Nagwek2">
    <w:name w:val="heading 2"/>
    <w:basedOn w:val="Normalny"/>
    <w:next w:val="Normalny"/>
    <w:link w:val="Nagwek2Znak"/>
    <w:uiPriority w:val="99"/>
    <w:qFormat/>
    <w:rsid w:val="00570148"/>
    <w:pPr>
      <w:keepNext/>
      <w:keepLines/>
      <w:spacing w:before="120" w:after="0" w:line="240" w:lineRule="auto"/>
      <w:outlineLvl w:val="1"/>
    </w:pPr>
    <w:rPr>
      <w:rFonts w:ascii="Cambria" w:eastAsia="Times New Roman" w:hAnsi="Cambria" w:cs="Cambria"/>
      <w:color w:val="000000"/>
      <w:sz w:val="28"/>
      <w:szCs w:val="28"/>
      <w:lang w:eastAsia="pl-PL"/>
    </w:rPr>
  </w:style>
  <w:style w:type="paragraph" w:styleId="Nagwek3">
    <w:name w:val="heading 3"/>
    <w:basedOn w:val="Normalny"/>
    <w:next w:val="Normalny"/>
    <w:link w:val="Nagwek3Znak"/>
    <w:uiPriority w:val="99"/>
    <w:qFormat/>
    <w:rsid w:val="00570148"/>
    <w:pPr>
      <w:keepNext/>
      <w:keepLines/>
      <w:spacing w:before="20" w:after="0" w:line="240" w:lineRule="auto"/>
      <w:outlineLvl w:val="2"/>
    </w:pPr>
    <w:rPr>
      <w:rFonts w:eastAsia="Times New Roman"/>
      <w:b/>
      <w:bCs/>
      <w:color w:val="000000"/>
      <w:sz w:val="24"/>
      <w:szCs w:val="24"/>
      <w:lang w:eastAsia="pl-PL"/>
    </w:rPr>
  </w:style>
  <w:style w:type="paragraph" w:styleId="Nagwek4">
    <w:name w:val="heading 4"/>
    <w:basedOn w:val="Normalny"/>
    <w:next w:val="Normalny"/>
    <w:link w:val="Nagwek4Znak"/>
    <w:uiPriority w:val="99"/>
    <w:qFormat/>
    <w:rsid w:val="00570148"/>
    <w:pPr>
      <w:keepNext/>
      <w:keepLines/>
      <w:spacing w:before="200" w:after="0" w:line="264" w:lineRule="auto"/>
      <w:outlineLvl w:val="3"/>
    </w:pPr>
    <w:rPr>
      <w:rFonts w:ascii="Cambria" w:eastAsia="Times New Roman" w:hAnsi="Cambria" w:cs="Cambria"/>
      <w:b/>
      <w:bCs/>
      <w:i/>
      <w:iCs/>
      <w:color w:val="000000"/>
      <w:sz w:val="20"/>
      <w:szCs w:val="20"/>
      <w:lang w:eastAsia="pl-PL"/>
    </w:rPr>
  </w:style>
  <w:style w:type="paragraph" w:styleId="Nagwek5">
    <w:name w:val="heading 5"/>
    <w:basedOn w:val="Normalny"/>
    <w:next w:val="Normalny"/>
    <w:link w:val="Nagwek5Znak"/>
    <w:uiPriority w:val="99"/>
    <w:qFormat/>
    <w:rsid w:val="00570148"/>
    <w:pPr>
      <w:keepNext/>
      <w:keepLines/>
      <w:spacing w:before="200" w:after="0" w:line="264" w:lineRule="auto"/>
      <w:outlineLvl w:val="4"/>
    </w:pPr>
    <w:rPr>
      <w:rFonts w:ascii="Cambria" w:eastAsia="Times New Roman" w:hAnsi="Cambria" w:cs="Cambria"/>
      <w:color w:val="000000"/>
      <w:sz w:val="20"/>
      <w:szCs w:val="20"/>
      <w:lang w:eastAsia="pl-PL"/>
    </w:rPr>
  </w:style>
  <w:style w:type="paragraph" w:styleId="Nagwek6">
    <w:name w:val="heading 6"/>
    <w:basedOn w:val="Normalny"/>
    <w:next w:val="Normalny"/>
    <w:link w:val="Nagwek6Znak"/>
    <w:uiPriority w:val="99"/>
    <w:qFormat/>
    <w:rsid w:val="00570148"/>
    <w:pPr>
      <w:keepNext/>
      <w:keepLines/>
      <w:spacing w:before="200" w:after="0" w:line="264" w:lineRule="auto"/>
      <w:outlineLvl w:val="5"/>
    </w:pPr>
    <w:rPr>
      <w:rFonts w:ascii="Cambria" w:eastAsia="Times New Roman" w:hAnsi="Cambria" w:cs="Cambria"/>
      <w:i/>
      <w:iCs/>
      <w:color w:val="000000"/>
      <w:sz w:val="20"/>
      <w:szCs w:val="20"/>
      <w:lang w:eastAsia="pl-PL"/>
    </w:rPr>
  </w:style>
  <w:style w:type="paragraph" w:styleId="Nagwek7">
    <w:name w:val="heading 7"/>
    <w:basedOn w:val="Normalny"/>
    <w:next w:val="Normalny"/>
    <w:link w:val="Nagwek7Znak"/>
    <w:uiPriority w:val="99"/>
    <w:qFormat/>
    <w:rsid w:val="00570148"/>
    <w:pPr>
      <w:keepNext/>
      <w:keepLines/>
      <w:spacing w:before="200" w:after="0" w:line="264" w:lineRule="auto"/>
      <w:outlineLvl w:val="6"/>
    </w:pPr>
    <w:rPr>
      <w:rFonts w:ascii="Cambria" w:eastAsia="Times New Roman" w:hAnsi="Cambria" w:cs="Cambria"/>
      <w:i/>
      <w:iCs/>
      <w:color w:val="000000"/>
      <w:sz w:val="20"/>
      <w:szCs w:val="20"/>
      <w:lang w:eastAsia="pl-PL"/>
    </w:rPr>
  </w:style>
  <w:style w:type="paragraph" w:styleId="Nagwek8">
    <w:name w:val="heading 8"/>
    <w:basedOn w:val="Normalny"/>
    <w:next w:val="Normalny"/>
    <w:link w:val="Nagwek8Znak"/>
    <w:uiPriority w:val="99"/>
    <w:qFormat/>
    <w:rsid w:val="00570148"/>
    <w:pPr>
      <w:keepNext/>
      <w:keepLines/>
      <w:spacing w:before="200" w:after="0" w:line="264" w:lineRule="auto"/>
      <w:outlineLvl w:val="7"/>
    </w:pPr>
    <w:rPr>
      <w:rFonts w:ascii="Cambria" w:eastAsia="Times New Roman" w:hAnsi="Cambria" w:cs="Cambria"/>
      <w:color w:val="000000"/>
      <w:sz w:val="20"/>
      <w:szCs w:val="20"/>
      <w:lang w:eastAsia="pl-PL"/>
    </w:rPr>
  </w:style>
  <w:style w:type="paragraph" w:styleId="Nagwek9">
    <w:name w:val="heading 9"/>
    <w:basedOn w:val="Normalny"/>
    <w:next w:val="Normalny"/>
    <w:link w:val="Nagwek9Znak"/>
    <w:uiPriority w:val="99"/>
    <w:qFormat/>
    <w:rsid w:val="00570148"/>
    <w:pPr>
      <w:keepNext/>
      <w:keepLines/>
      <w:spacing w:before="200" w:after="0" w:line="264" w:lineRule="auto"/>
      <w:outlineLvl w:val="8"/>
    </w:pPr>
    <w:rPr>
      <w:rFonts w:ascii="Cambria" w:eastAsia="Times New Roman" w:hAnsi="Cambria" w:cs="Cambria"/>
      <w:i/>
      <w:iCs/>
      <w:color w:val="00000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570148"/>
    <w:rPr>
      <w:rFonts w:ascii="Cambria" w:hAnsi="Cambria" w:cs="Cambria"/>
      <w:color w:val="000000"/>
      <w:sz w:val="32"/>
      <w:szCs w:val="32"/>
    </w:rPr>
  </w:style>
  <w:style w:type="character" w:customStyle="1" w:styleId="Nagwek2Znak">
    <w:name w:val="Nagłówek 2 Znak"/>
    <w:link w:val="Nagwek2"/>
    <w:uiPriority w:val="99"/>
    <w:semiHidden/>
    <w:rsid w:val="00570148"/>
    <w:rPr>
      <w:rFonts w:ascii="Cambria" w:hAnsi="Cambria" w:cs="Cambria"/>
      <w:color w:val="000000"/>
      <w:sz w:val="28"/>
      <w:szCs w:val="28"/>
    </w:rPr>
  </w:style>
  <w:style w:type="character" w:customStyle="1" w:styleId="Nagwek3Znak">
    <w:name w:val="Nagłówek 3 Znak"/>
    <w:link w:val="Nagwek3"/>
    <w:uiPriority w:val="99"/>
    <w:semiHidden/>
    <w:rsid w:val="00570148"/>
    <w:rPr>
      <w:rFonts w:eastAsia="Times New Roman"/>
      <w:b/>
      <w:bCs/>
      <w:color w:val="000000"/>
      <w:sz w:val="24"/>
      <w:szCs w:val="24"/>
    </w:rPr>
  </w:style>
  <w:style w:type="character" w:customStyle="1" w:styleId="Nagwek4Znak">
    <w:name w:val="Nagłówek 4 Znak"/>
    <w:link w:val="Nagwek4"/>
    <w:uiPriority w:val="99"/>
    <w:semiHidden/>
    <w:rsid w:val="00570148"/>
    <w:rPr>
      <w:rFonts w:ascii="Cambria" w:hAnsi="Cambria" w:cs="Cambria"/>
      <w:b/>
      <w:bCs/>
      <w:i/>
      <w:iCs/>
      <w:color w:val="000000"/>
    </w:rPr>
  </w:style>
  <w:style w:type="character" w:customStyle="1" w:styleId="Nagwek5Znak">
    <w:name w:val="Nagłówek 5 Znak"/>
    <w:link w:val="Nagwek5"/>
    <w:uiPriority w:val="99"/>
    <w:semiHidden/>
    <w:rsid w:val="00570148"/>
    <w:rPr>
      <w:rFonts w:ascii="Cambria" w:hAnsi="Cambria" w:cs="Cambria"/>
      <w:color w:val="000000"/>
    </w:rPr>
  </w:style>
  <w:style w:type="character" w:customStyle="1" w:styleId="Nagwek6Znak">
    <w:name w:val="Nagłówek 6 Znak"/>
    <w:link w:val="Nagwek6"/>
    <w:uiPriority w:val="99"/>
    <w:semiHidden/>
    <w:rsid w:val="00570148"/>
    <w:rPr>
      <w:rFonts w:ascii="Cambria" w:hAnsi="Cambria" w:cs="Cambria"/>
      <w:i/>
      <w:iCs/>
      <w:color w:val="000000"/>
    </w:rPr>
  </w:style>
  <w:style w:type="character" w:customStyle="1" w:styleId="Nagwek7Znak">
    <w:name w:val="Nagłówek 7 Znak"/>
    <w:link w:val="Nagwek7"/>
    <w:uiPriority w:val="99"/>
    <w:semiHidden/>
    <w:rsid w:val="00570148"/>
    <w:rPr>
      <w:rFonts w:ascii="Cambria" w:hAnsi="Cambria" w:cs="Cambria"/>
      <w:i/>
      <w:iCs/>
      <w:color w:val="000000"/>
    </w:rPr>
  </w:style>
  <w:style w:type="character" w:customStyle="1" w:styleId="Nagwek8Znak">
    <w:name w:val="Nagłówek 8 Znak"/>
    <w:link w:val="Nagwek8"/>
    <w:uiPriority w:val="99"/>
    <w:semiHidden/>
    <w:rsid w:val="00570148"/>
    <w:rPr>
      <w:rFonts w:ascii="Cambria" w:hAnsi="Cambria" w:cs="Cambria"/>
      <w:color w:val="000000"/>
      <w:sz w:val="20"/>
      <w:szCs w:val="20"/>
    </w:rPr>
  </w:style>
  <w:style w:type="character" w:customStyle="1" w:styleId="Nagwek9Znak">
    <w:name w:val="Nagłówek 9 Znak"/>
    <w:link w:val="Nagwek9"/>
    <w:uiPriority w:val="99"/>
    <w:semiHidden/>
    <w:rsid w:val="00570148"/>
    <w:rPr>
      <w:rFonts w:ascii="Cambria" w:hAnsi="Cambria" w:cs="Cambria"/>
      <w:i/>
      <w:iCs/>
      <w:color w:val="000000"/>
      <w:sz w:val="20"/>
      <w:szCs w:val="20"/>
    </w:rPr>
  </w:style>
  <w:style w:type="character" w:styleId="Pogrubienie">
    <w:name w:val="Strong"/>
    <w:uiPriority w:val="99"/>
    <w:qFormat/>
    <w:rsid w:val="00570148"/>
    <w:rPr>
      <w:b/>
      <w:bCs/>
    </w:rPr>
  </w:style>
  <w:style w:type="character" w:styleId="Uwydatnienie">
    <w:name w:val="Emphasis"/>
    <w:uiPriority w:val="99"/>
    <w:qFormat/>
    <w:rsid w:val="00570148"/>
    <w:rPr>
      <w:i/>
      <w:iCs/>
      <w:color w:val="000000"/>
    </w:rPr>
  </w:style>
  <w:style w:type="character" w:customStyle="1" w:styleId="Odwoanieintensywneznak">
    <w:name w:val="Odwołanie intensywne (znak)"/>
    <w:uiPriority w:val="99"/>
    <w:rsid w:val="00570148"/>
    <w:rPr>
      <w:b/>
      <w:bCs/>
      <w:color w:val="000000"/>
      <w:sz w:val="20"/>
      <w:szCs w:val="20"/>
      <w:u w:val="single"/>
    </w:rPr>
  </w:style>
  <w:style w:type="character" w:customStyle="1" w:styleId="Odwoaniedelikatneznak">
    <w:name w:val="Odwołanie delikatne (znak)"/>
    <w:uiPriority w:val="99"/>
    <w:rsid w:val="00570148"/>
    <w:rPr>
      <w:color w:val="000000"/>
      <w:sz w:val="20"/>
      <w:szCs w:val="20"/>
      <w:u w:val="single"/>
    </w:rPr>
  </w:style>
  <w:style w:type="character" w:customStyle="1" w:styleId="Tytuksikiznak">
    <w:name w:val="Tytuł książki (znak)"/>
    <w:uiPriority w:val="99"/>
    <w:rsid w:val="00570148"/>
    <w:rPr>
      <w:rFonts w:ascii="Cambria" w:hAnsi="Cambria" w:cs="Cambria"/>
      <w:b/>
      <w:bCs/>
      <w:i/>
      <w:iCs/>
      <w:color w:val="000000"/>
      <w:sz w:val="20"/>
      <w:szCs w:val="20"/>
    </w:rPr>
  </w:style>
  <w:style w:type="character" w:customStyle="1" w:styleId="Wyrnienieintensywneznak">
    <w:name w:val="Wyróżnienie intensywne (znak)"/>
    <w:uiPriority w:val="99"/>
    <w:rsid w:val="00570148"/>
    <w:rPr>
      <w:b/>
      <w:bCs/>
      <w:i/>
      <w:iCs/>
      <w:color w:val="000000"/>
      <w:sz w:val="20"/>
      <w:szCs w:val="20"/>
    </w:rPr>
  </w:style>
  <w:style w:type="character" w:customStyle="1" w:styleId="Wyrnieniedelikatneznak">
    <w:name w:val="Wyróżnienie delikatne (znak)"/>
    <w:uiPriority w:val="99"/>
    <w:rsid w:val="00570148"/>
    <w:rPr>
      <w:i/>
      <w:iCs/>
      <w:color w:val="000000"/>
      <w:sz w:val="20"/>
      <w:szCs w:val="20"/>
    </w:rPr>
  </w:style>
  <w:style w:type="paragraph" w:styleId="Cytat">
    <w:name w:val="Quote"/>
    <w:basedOn w:val="Normalny"/>
    <w:next w:val="Normalny"/>
    <w:link w:val="CytatZnak"/>
    <w:uiPriority w:val="99"/>
    <w:qFormat/>
    <w:rsid w:val="00570148"/>
    <w:pPr>
      <w:spacing w:before="160" w:line="300" w:lineRule="auto"/>
      <w:ind w:left="144" w:right="144"/>
      <w:jc w:val="center"/>
    </w:pPr>
    <w:rPr>
      <w:rFonts w:ascii="Cambria" w:eastAsia="Times New Roman" w:hAnsi="Cambria" w:cs="Cambria"/>
      <w:i/>
      <w:iCs/>
      <w:color w:val="000000"/>
      <w:sz w:val="24"/>
      <w:szCs w:val="24"/>
      <w:lang w:eastAsia="pl-PL"/>
    </w:rPr>
  </w:style>
  <w:style w:type="character" w:customStyle="1" w:styleId="CytatZnak">
    <w:name w:val="Cytat Znak"/>
    <w:link w:val="Cytat"/>
    <w:uiPriority w:val="99"/>
    <w:rsid w:val="00570148"/>
    <w:rPr>
      <w:rFonts w:ascii="Cambria" w:hAnsi="Cambria" w:cs="Cambria"/>
      <w:i/>
      <w:iCs/>
      <w:color w:val="000000"/>
      <w:sz w:val="24"/>
      <w:szCs w:val="24"/>
    </w:rPr>
  </w:style>
  <w:style w:type="paragraph" w:styleId="Cytatintensywny">
    <w:name w:val="Intense Quote"/>
    <w:basedOn w:val="Normalny"/>
    <w:next w:val="Normalny"/>
    <w:link w:val="CytatintensywnyZnak"/>
    <w:uiPriority w:val="99"/>
    <w:qFormat/>
    <w:rsid w:val="00570148"/>
    <w:pPr>
      <w:pBdr>
        <w:top w:val="single" w:sz="36" w:space="8" w:color="FF388C"/>
        <w:left w:val="single" w:sz="36" w:space="8" w:color="FF388C"/>
        <w:bottom w:val="single" w:sz="36" w:space="8" w:color="FF388C"/>
        <w:right w:val="single" w:sz="36" w:space="8" w:color="FF388C"/>
      </w:pBdr>
      <w:shd w:val="clear" w:color="auto" w:fill="FF388C"/>
      <w:spacing w:before="200" w:after="280" w:line="300" w:lineRule="auto"/>
      <w:ind w:left="936" w:right="936"/>
      <w:jc w:val="center"/>
    </w:pPr>
    <w:rPr>
      <w:rFonts w:eastAsia="Times New Roman"/>
      <w:b/>
      <w:bCs/>
      <w:i/>
      <w:iCs/>
      <w:color w:val="000000"/>
      <w:sz w:val="21"/>
      <w:szCs w:val="21"/>
      <w:lang w:eastAsia="pl-PL"/>
    </w:rPr>
  </w:style>
  <w:style w:type="character" w:customStyle="1" w:styleId="CytatintensywnyZnak">
    <w:name w:val="Cytat intensywny Znak"/>
    <w:link w:val="Cytatintensywny"/>
    <w:uiPriority w:val="99"/>
    <w:rsid w:val="00570148"/>
    <w:rPr>
      <w:rFonts w:eastAsia="Times New Roman"/>
      <w:b/>
      <w:bCs/>
      <w:i/>
      <w:iCs/>
      <w:color w:val="000000"/>
      <w:sz w:val="21"/>
      <w:szCs w:val="21"/>
      <w:shd w:val="clear" w:color="auto" w:fill="FF388C"/>
    </w:rPr>
  </w:style>
  <w:style w:type="table" w:styleId="Tabela-Siatka">
    <w:name w:val="Table Grid"/>
    <w:basedOn w:val="Standardowy"/>
    <w:uiPriority w:val="99"/>
    <w:rsid w:val="00570148"/>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agwek">
    <w:name w:val="header"/>
    <w:basedOn w:val="Normalny"/>
    <w:link w:val="NagwekZnak"/>
    <w:uiPriority w:val="99"/>
    <w:rsid w:val="00570148"/>
    <w:pPr>
      <w:tabs>
        <w:tab w:val="center" w:pos="4320"/>
        <w:tab w:val="right" w:pos="8640"/>
      </w:tabs>
      <w:spacing w:line="264" w:lineRule="auto"/>
    </w:pPr>
    <w:rPr>
      <w:color w:val="000000"/>
      <w:sz w:val="20"/>
      <w:szCs w:val="20"/>
      <w:lang w:eastAsia="pl-PL"/>
    </w:rPr>
  </w:style>
  <w:style w:type="character" w:customStyle="1" w:styleId="NagwekZnak">
    <w:name w:val="Nagłówek Znak"/>
    <w:link w:val="Nagwek"/>
    <w:uiPriority w:val="99"/>
    <w:rsid w:val="00570148"/>
    <w:rPr>
      <w:color w:val="000000"/>
      <w:sz w:val="20"/>
      <w:szCs w:val="20"/>
    </w:rPr>
  </w:style>
  <w:style w:type="paragraph" w:styleId="Stopka">
    <w:name w:val="footer"/>
    <w:basedOn w:val="Normalny"/>
    <w:link w:val="StopkaZnak"/>
    <w:uiPriority w:val="99"/>
    <w:rsid w:val="00570148"/>
    <w:pPr>
      <w:tabs>
        <w:tab w:val="center" w:pos="4320"/>
        <w:tab w:val="right" w:pos="8640"/>
      </w:tabs>
      <w:spacing w:line="264" w:lineRule="auto"/>
    </w:pPr>
    <w:rPr>
      <w:color w:val="000000"/>
      <w:sz w:val="20"/>
      <w:szCs w:val="20"/>
      <w:lang w:eastAsia="pl-PL"/>
    </w:rPr>
  </w:style>
  <w:style w:type="character" w:customStyle="1" w:styleId="StopkaZnak">
    <w:name w:val="Stopka Znak"/>
    <w:link w:val="Stopka"/>
    <w:uiPriority w:val="99"/>
    <w:rsid w:val="00570148"/>
    <w:rPr>
      <w:color w:val="000000"/>
      <w:sz w:val="20"/>
      <w:szCs w:val="20"/>
    </w:rPr>
  </w:style>
  <w:style w:type="paragraph" w:styleId="Tekstdymka">
    <w:name w:val="Balloon Text"/>
    <w:basedOn w:val="Normalny"/>
    <w:link w:val="TekstdymkaZnak"/>
    <w:uiPriority w:val="99"/>
    <w:semiHidden/>
    <w:rsid w:val="00570148"/>
    <w:pPr>
      <w:spacing w:line="264" w:lineRule="auto"/>
    </w:pPr>
    <w:rPr>
      <w:rFonts w:ascii="Tahoma" w:hAnsi="Tahoma" w:cs="Tahoma"/>
      <w:color w:val="000000"/>
      <w:sz w:val="16"/>
      <w:szCs w:val="16"/>
      <w:lang w:eastAsia="pl-PL"/>
    </w:rPr>
  </w:style>
  <w:style w:type="character" w:customStyle="1" w:styleId="TekstdymkaZnak">
    <w:name w:val="Tekst dymka Znak"/>
    <w:link w:val="Tekstdymka"/>
    <w:uiPriority w:val="99"/>
    <w:semiHidden/>
    <w:rsid w:val="00570148"/>
    <w:rPr>
      <w:rFonts w:ascii="Tahoma" w:hAnsi="Tahoma" w:cs="Tahoma"/>
      <w:color w:val="000000"/>
      <w:sz w:val="16"/>
      <w:szCs w:val="16"/>
    </w:rPr>
  </w:style>
  <w:style w:type="paragraph" w:styleId="Legenda">
    <w:name w:val="caption"/>
    <w:basedOn w:val="Normalny"/>
    <w:next w:val="Normalny"/>
    <w:uiPriority w:val="99"/>
    <w:qFormat/>
    <w:rsid w:val="00570148"/>
    <w:pPr>
      <w:spacing w:line="240" w:lineRule="auto"/>
    </w:pPr>
    <w:rPr>
      <w:rFonts w:eastAsia="Times New Roman"/>
      <w:b/>
      <w:bCs/>
      <w:smallCaps/>
      <w:color w:val="666666"/>
      <w:spacing w:val="6"/>
      <w:sz w:val="20"/>
      <w:szCs w:val="20"/>
      <w:lang w:eastAsia="pl-PL"/>
    </w:rPr>
  </w:style>
  <w:style w:type="paragraph" w:styleId="Bezodstpw">
    <w:name w:val="No Spacing"/>
    <w:link w:val="BezodstpwZnak"/>
    <w:uiPriority w:val="99"/>
    <w:qFormat/>
    <w:rsid w:val="00570148"/>
    <w:rPr>
      <w:rFonts w:cs="Calibri"/>
    </w:rPr>
  </w:style>
  <w:style w:type="paragraph" w:styleId="Tekstblokowy">
    <w:name w:val="Block Text"/>
    <w:aliases w:val="Cytat blokowy"/>
    <w:basedOn w:val="Normalny"/>
    <w:uiPriority w:val="99"/>
    <w:rsid w:val="00570148"/>
    <w:pPr>
      <w:pBdr>
        <w:top w:val="single" w:sz="2" w:space="10" w:color="FF87B9"/>
        <w:bottom w:val="single" w:sz="24" w:space="10" w:color="FF87B9"/>
      </w:pBdr>
      <w:spacing w:after="280" w:line="240" w:lineRule="auto"/>
      <w:ind w:left="1440" w:right="1440"/>
      <w:jc w:val="both"/>
    </w:pPr>
    <w:rPr>
      <w:rFonts w:eastAsia="Times New Roman"/>
      <w:color w:val="FFFFFF"/>
      <w:sz w:val="28"/>
      <w:szCs w:val="28"/>
      <w:lang w:eastAsia="pl-PL"/>
    </w:rPr>
  </w:style>
  <w:style w:type="paragraph" w:styleId="Listapunktowana">
    <w:name w:val="List Bullet"/>
    <w:basedOn w:val="Normalny"/>
    <w:autoRedefine/>
    <w:uiPriority w:val="99"/>
    <w:rsid w:val="00570148"/>
    <w:pPr>
      <w:numPr>
        <w:numId w:val="6"/>
      </w:numPr>
      <w:spacing w:after="0" w:line="264" w:lineRule="auto"/>
    </w:pPr>
    <w:rPr>
      <w:sz w:val="21"/>
      <w:szCs w:val="21"/>
      <w:lang w:eastAsia="pl-PL"/>
    </w:rPr>
  </w:style>
  <w:style w:type="paragraph" w:styleId="Listapunktowana2">
    <w:name w:val="List Bullet 2"/>
    <w:basedOn w:val="Normalny"/>
    <w:autoRedefine/>
    <w:uiPriority w:val="99"/>
    <w:rsid w:val="00570148"/>
    <w:pPr>
      <w:numPr>
        <w:numId w:val="7"/>
      </w:numPr>
      <w:spacing w:after="0" w:line="264" w:lineRule="auto"/>
    </w:pPr>
    <w:rPr>
      <w:sz w:val="21"/>
      <w:szCs w:val="21"/>
      <w:lang w:eastAsia="pl-PL"/>
    </w:rPr>
  </w:style>
  <w:style w:type="paragraph" w:styleId="Listapunktowana3">
    <w:name w:val="List Bullet 3"/>
    <w:basedOn w:val="Normalny"/>
    <w:autoRedefine/>
    <w:uiPriority w:val="99"/>
    <w:rsid w:val="00570148"/>
    <w:pPr>
      <w:numPr>
        <w:numId w:val="8"/>
      </w:numPr>
      <w:spacing w:after="0" w:line="264" w:lineRule="auto"/>
    </w:pPr>
    <w:rPr>
      <w:sz w:val="21"/>
      <w:szCs w:val="21"/>
      <w:lang w:eastAsia="pl-PL"/>
    </w:rPr>
  </w:style>
  <w:style w:type="paragraph" w:styleId="Listapunktowana4">
    <w:name w:val="List Bullet 4"/>
    <w:basedOn w:val="Normalny"/>
    <w:autoRedefine/>
    <w:uiPriority w:val="99"/>
    <w:rsid w:val="00570148"/>
    <w:pPr>
      <w:numPr>
        <w:numId w:val="9"/>
      </w:numPr>
      <w:spacing w:after="0" w:line="264" w:lineRule="auto"/>
    </w:pPr>
    <w:rPr>
      <w:sz w:val="21"/>
      <w:szCs w:val="21"/>
      <w:lang w:eastAsia="pl-PL"/>
    </w:rPr>
  </w:style>
  <w:style w:type="paragraph" w:styleId="Listapunktowana5">
    <w:name w:val="List Bullet 5"/>
    <w:basedOn w:val="Normalny"/>
    <w:autoRedefine/>
    <w:uiPriority w:val="99"/>
    <w:rsid w:val="00570148"/>
    <w:pPr>
      <w:numPr>
        <w:numId w:val="10"/>
      </w:numPr>
      <w:spacing w:after="0" w:line="264" w:lineRule="auto"/>
    </w:pPr>
    <w:rPr>
      <w:sz w:val="21"/>
      <w:szCs w:val="21"/>
      <w:lang w:eastAsia="pl-PL"/>
    </w:rPr>
  </w:style>
  <w:style w:type="paragraph" w:styleId="Spistreci1">
    <w:name w:val="toc 1"/>
    <w:basedOn w:val="Normalny"/>
    <w:next w:val="Normalny"/>
    <w:autoRedefine/>
    <w:uiPriority w:val="99"/>
    <w:semiHidden/>
    <w:rsid w:val="00570148"/>
    <w:pPr>
      <w:tabs>
        <w:tab w:val="right" w:leader="dot" w:pos="8630"/>
      </w:tabs>
      <w:spacing w:after="40" w:line="240" w:lineRule="auto"/>
    </w:pPr>
    <w:rPr>
      <w:smallCaps/>
      <w:color w:val="E40059"/>
      <w:sz w:val="21"/>
      <w:szCs w:val="21"/>
      <w:lang w:eastAsia="pl-PL"/>
    </w:rPr>
  </w:style>
  <w:style w:type="paragraph" w:styleId="Spistreci2">
    <w:name w:val="toc 2"/>
    <w:basedOn w:val="Normalny"/>
    <w:next w:val="Normalny"/>
    <w:autoRedefine/>
    <w:uiPriority w:val="99"/>
    <w:semiHidden/>
    <w:rsid w:val="00570148"/>
    <w:pPr>
      <w:tabs>
        <w:tab w:val="right" w:leader="dot" w:pos="8630"/>
      </w:tabs>
      <w:spacing w:after="40" w:line="240" w:lineRule="auto"/>
      <w:ind w:left="216"/>
    </w:pPr>
    <w:rPr>
      <w:smallCaps/>
      <w:sz w:val="21"/>
      <w:szCs w:val="21"/>
      <w:lang w:eastAsia="pl-PL"/>
    </w:rPr>
  </w:style>
  <w:style w:type="paragraph" w:styleId="Spistreci3">
    <w:name w:val="toc 3"/>
    <w:basedOn w:val="Normalny"/>
    <w:next w:val="Normalny"/>
    <w:autoRedefine/>
    <w:uiPriority w:val="99"/>
    <w:semiHidden/>
    <w:rsid w:val="00570148"/>
    <w:pPr>
      <w:tabs>
        <w:tab w:val="right" w:leader="dot" w:pos="8630"/>
      </w:tabs>
      <w:spacing w:after="40" w:line="240" w:lineRule="auto"/>
      <w:ind w:left="446"/>
    </w:pPr>
    <w:rPr>
      <w:smallCaps/>
      <w:sz w:val="21"/>
      <w:szCs w:val="21"/>
      <w:lang w:eastAsia="pl-PL"/>
    </w:rPr>
  </w:style>
  <w:style w:type="paragraph" w:styleId="Spistreci4">
    <w:name w:val="toc 4"/>
    <w:basedOn w:val="Normalny"/>
    <w:next w:val="Normalny"/>
    <w:autoRedefine/>
    <w:uiPriority w:val="99"/>
    <w:semiHidden/>
    <w:rsid w:val="00570148"/>
    <w:pPr>
      <w:tabs>
        <w:tab w:val="right" w:leader="dot" w:pos="8630"/>
      </w:tabs>
      <w:spacing w:after="40" w:line="240" w:lineRule="auto"/>
      <w:ind w:left="662"/>
    </w:pPr>
    <w:rPr>
      <w:smallCaps/>
      <w:sz w:val="21"/>
      <w:szCs w:val="21"/>
      <w:lang w:eastAsia="pl-PL"/>
    </w:rPr>
  </w:style>
  <w:style w:type="paragraph" w:styleId="Spistreci5">
    <w:name w:val="toc 5"/>
    <w:basedOn w:val="Normalny"/>
    <w:next w:val="Normalny"/>
    <w:autoRedefine/>
    <w:uiPriority w:val="99"/>
    <w:semiHidden/>
    <w:rsid w:val="00570148"/>
    <w:pPr>
      <w:tabs>
        <w:tab w:val="right" w:leader="dot" w:pos="8630"/>
      </w:tabs>
      <w:spacing w:after="40" w:line="240" w:lineRule="auto"/>
      <w:ind w:left="878"/>
    </w:pPr>
    <w:rPr>
      <w:smallCaps/>
      <w:sz w:val="21"/>
      <w:szCs w:val="21"/>
      <w:lang w:eastAsia="pl-PL"/>
    </w:rPr>
  </w:style>
  <w:style w:type="paragraph" w:styleId="Spistreci6">
    <w:name w:val="toc 6"/>
    <w:basedOn w:val="Normalny"/>
    <w:next w:val="Normalny"/>
    <w:autoRedefine/>
    <w:uiPriority w:val="99"/>
    <w:semiHidden/>
    <w:rsid w:val="00570148"/>
    <w:pPr>
      <w:tabs>
        <w:tab w:val="right" w:leader="dot" w:pos="8630"/>
      </w:tabs>
      <w:spacing w:after="40" w:line="240" w:lineRule="auto"/>
      <w:ind w:left="1094"/>
    </w:pPr>
    <w:rPr>
      <w:smallCaps/>
      <w:sz w:val="21"/>
      <w:szCs w:val="21"/>
      <w:lang w:eastAsia="pl-PL"/>
    </w:rPr>
  </w:style>
  <w:style w:type="paragraph" w:styleId="Spistreci7">
    <w:name w:val="toc 7"/>
    <w:basedOn w:val="Normalny"/>
    <w:next w:val="Normalny"/>
    <w:autoRedefine/>
    <w:uiPriority w:val="99"/>
    <w:semiHidden/>
    <w:rsid w:val="00570148"/>
    <w:pPr>
      <w:tabs>
        <w:tab w:val="right" w:leader="dot" w:pos="8630"/>
      </w:tabs>
      <w:spacing w:after="40" w:line="240" w:lineRule="auto"/>
      <w:ind w:left="1325"/>
    </w:pPr>
    <w:rPr>
      <w:smallCaps/>
      <w:sz w:val="21"/>
      <w:szCs w:val="21"/>
      <w:lang w:eastAsia="pl-PL"/>
    </w:rPr>
  </w:style>
  <w:style w:type="paragraph" w:styleId="Spistreci8">
    <w:name w:val="toc 8"/>
    <w:basedOn w:val="Normalny"/>
    <w:next w:val="Normalny"/>
    <w:autoRedefine/>
    <w:uiPriority w:val="99"/>
    <w:semiHidden/>
    <w:rsid w:val="00570148"/>
    <w:pPr>
      <w:tabs>
        <w:tab w:val="right" w:leader="dot" w:pos="8630"/>
      </w:tabs>
      <w:spacing w:after="40" w:line="240" w:lineRule="auto"/>
      <w:ind w:left="1540"/>
    </w:pPr>
    <w:rPr>
      <w:smallCaps/>
      <w:sz w:val="21"/>
      <w:szCs w:val="21"/>
      <w:lang w:eastAsia="pl-PL"/>
    </w:rPr>
  </w:style>
  <w:style w:type="paragraph" w:styleId="Spistreci9">
    <w:name w:val="toc 9"/>
    <w:basedOn w:val="Normalny"/>
    <w:next w:val="Normalny"/>
    <w:autoRedefine/>
    <w:uiPriority w:val="99"/>
    <w:semiHidden/>
    <w:rsid w:val="00570148"/>
    <w:pPr>
      <w:tabs>
        <w:tab w:val="right" w:leader="dot" w:pos="8630"/>
      </w:tabs>
      <w:spacing w:after="40" w:line="240" w:lineRule="auto"/>
      <w:ind w:left="1760"/>
    </w:pPr>
    <w:rPr>
      <w:smallCaps/>
      <w:sz w:val="21"/>
      <w:szCs w:val="21"/>
      <w:lang w:eastAsia="pl-PL"/>
    </w:rPr>
  </w:style>
  <w:style w:type="character" w:styleId="Hipercze">
    <w:name w:val="Hyperlink"/>
    <w:uiPriority w:val="99"/>
    <w:semiHidden/>
    <w:rsid w:val="00570148"/>
    <w:rPr>
      <w:color w:val="000000"/>
      <w:u w:val="single"/>
    </w:rPr>
  </w:style>
  <w:style w:type="character" w:styleId="Tytuksiki">
    <w:name w:val="Book Title"/>
    <w:uiPriority w:val="99"/>
    <w:qFormat/>
    <w:rsid w:val="00570148"/>
    <w:rPr>
      <w:b/>
      <w:bCs/>
      <w:smallCaps/>
      <w:spacing w:val="10"/>
    </w:rPr>
  </w:style>
  <w:style w:type="character" w:styleId="Wyrnienieintensywne">
    <w:name w:val="Intense Emphasis"/>
    <w:uiPriority w:val="99"/>
    <w:qFormat/>
    <w:rsid w:val="00570148"/>
    <w:rPr>
      <w:b/>
      <w:bCs/>
      <w:i/>
      <w:iCs/>
      <w:color w:val="000000"/>
    </w:rPr>
  </w:style>
  <w:style w:type="character" w:styleId="Odwoanieintensywne">
    <w:name w:val="Intense Reference"/>
    <w:uiPriority w:val="99"/>
    <w:qFormat/>
    <w:rsid w:val="00570148"/>
    <w:rPr>
      <w:b/>
      <w:bCs/>
      <w:smallCaps/>
      <w:color w:val="000000"/>
      <w:spacing w:val="5"/>
      <w:u w:val="single"/>
    </w:rPr>
  </w:style>
  <w:style w:type="character" w:styleId="Wyrnieniedelikatne">
    <w:name w:val="Subtle Emphasis"/>
    <w:uiPriority w:val="99"/>
    <w:qFormat/>
    <w:rsid w:val="00570148"/>
    <w:rPr>
      <w:i/>
      <w:iCs/>
      <w:color w:val="000000"/>
    </w:rPr>
  </w:style>
  <w:style w:type="character" w:styleId="Odwoaniedelikatne">
    <w:name w:val="Subtle Reference"/>
    <w:uiPriority w:val="99"/>
    <w:qFormat/>
    <w:rsid w:val="00570148"/>
    <w:rPr>
      <w:smallCaps/>
      <w:color w:val="000000"/>
      <w:u w:val="single"/>
    </w:rPr>
  </w:style>
  <w:style w:type="paragraph" w:styleId="Zwrotpoegnalny">
    <w:name w:val="Closing"/>
    <w:basedOn w:val="Normalny"/>
    <w:link w:val="ZwrotpoegnalnyZnak"/>
    <w:uiPriority w:val="99"/>
    <w:rsid w:val="00570148"/>
    <w:pPr>
      <w:spacing w:before="480" w:after="960" w:line="264" w:lineRule="auto"/>
    </w:pPr>
    <w:rPr>
      <w:b/>
      <w:bCs/>
      <w:color w:val="000000"/>
      <w:sz w:val="21"/>
      <w:szCs w:val="21"/>
      <w:lang w:eastAsia="pl-PL"/>
    </w:rPr>
  </w:style>
  <w:style w:type="character" w:customStyle="1" w:styleId="ZwrotpoegnalnyZnak">
    <w:name w:val="Zwrot pożegnalny Znak"/>
    <w:link w:val="Zwrotpoegnalny"/>
    <w:uiPriority w:val="99"/>
    <w:rsid w:val="00570148"/>
    <w:rPr>
      <w:b/>
      <w:bCs/>
      <w:color w:val="000000"/>
      <w:sz w:val="21"/>
      <w:szCs w:val="21"/>
    </w:rPr>
  </w:style>
  <w:style w:type="paragraph" w:customStyle="1" w:styleId="Adresodbiorcy">
    <w:name w:val="Adres odbiorcy"/>
    <w:basedOn w:val="Bezodstpw"/>
    <w:link w:val="Adresodbiorcyznak"/>
    <w:uiPriority w:val="99"/>
    <w:rsid w:val="00570148"/>
    <w:pPr>
      <w:spacing w:after="360"/>
    </w:pPr>
    <w:rPr>
      <w:color w:val="000000"/>
      <w:sz w:val="21"/>
      <w:szCs w:val="21"/>
    </w:rPr>
  </w:style>
  <w:style w:type="paragraph" w:styleId="Zwrotgrzecznociowy">
    <w:name w:val="Salutation"/>
    <w:basedOn w:val="Bezodstpw"/>
    <w:next w:val="Normalny"/>
    <w:link w:val="ZwrotgrzecznociowyZnak"/>
    <w:uiPriority w:val="99"/>
    <w:rsid w:val="00570148"/>
    <w:pPr>
      <w:spacing w:before="480" w:after="320"/>
    </w:pPr>
    <w:rPr>
      <w:b/>
      <w:bCs/>
      <w:color w:val="000000"/>
      <w:sz w:val="21"/>
      <w:szCs w:val="21"/>
    </w:rPr>
  </w:style>
  <w:style w:type="character" w:customStyle="1" w:styleId="ZwrotgrzecznociowyZnak">
    <w:name w:val="Zwrot grzecznościowy Znak"/>
    <w:link w:val="Zwrotgrzecznociowy"/>
    <w:uiPriority w:val="99"/>
    <w:rsid w:val="00570148"/>
    <w:rPr>
      <w:b/>
      <w:bCs/>
      <w:color w:val="000000"/>
      <w:sz w:val="21"/>
      <w:szCs w:val="21"/>
    </w:rPr>
  </w:style>
  <w:style w:type="paragraph" w:customStyle="1" w:styleId="Adresnadawcy">
    <w:name w:val="Adres nadawcy"/>
    <w:basedOn w:val="Bezodstpw"/>
    <w:uiPriority w:val="99"/>
    <w:rsid w:val="00570148"/>
    <w:pPr>
      <w:spacing w:after="360"/>
    </w:pPr>
  </w:style>
  <w:style w:type="paragraph" w:styleId="Podtytu">
    <w:name w:val="Subtitle"/>
    <w:basedOn w:val="Normalny"/>
    <w:next w:val="Normalny"/>
    <w:link w:val="PodtytuZnak"/>
    <w:uiPriority w:val="99"/>
    <w:qFormat/>
    <w:rsid w:val="00570148"/>
    <w:pPr>
      <w:numPr>
        <w:ilvl w:val="1"/>
      </w:numPr>
      <w:spacing w:line="264" w:lineRule="auto"/>
    </w:pPr>
    <w:rPr>
      <w:rFonts w:eastAsia="Times New Roman"/>
      <w:color w:val="000000"/>
      <w:sz w:val="32"/>
      <w:szCs w:val="32"/>
      <w:lang w:eastAsia="pl-PL"/>
    </w:rPr>
  </w:style>
  <w:style w:type="character" w:customStyle="1" w:styleId="PodtytuZnak">
    <w:name w:val="Podtytuł Znak"/>
    <w:link w:val="Podtytu"/>
    <w:uiPriority w:val="99"/>
    <w:rsid w:val="00570148"/>
    <w:rPr>
      <w:rFonts w:eastAsia="Times New Roman"/>
      <w:color w:val="000000"/>
      <w:sz w:val="32"/>
      <w:szCs w:val="32"/>
    </w:rPr>
  </w:style>
  <w:style w:type="paragraph" w:styleId="Tytu">
    <w:name w:val="Title"/>
    <w:basedOn w:val="Normalny"/>
    <w:next w:val="Normalny"/>
    <w:link w:val="TytuZnak"/>
    <w:uiPriority w:val="99"/>
    <w:qFormat/>
    <w:rsid w:val="008D3515"/>
    <w:pPr>
      <w:spacing w:after="0" w:line="240" w:lineRule="auto"/>
    </w:pPr>
    <w:rPr>
      <w:rFonts w:ascii="Cambria" w:eastAsia="Times New Roman" w:hAnsi="Cambria" w:cs="Cambria"/>
      <w:color w:val="666666"/>
      <w:kern w:val="28"/>
      <w:sz w:val="72"/>
      <w:szCs w:val="72"/>
      <w:lang w:eastAsia="pl-PL"/>
    </w:rPr>
  </w:style>
  <w:style w:type="character" w:customStyle="1" w:styleId="TytuZnak">
    <w:name w:val="Tytuł Znak"/>
    <w:link w:val="Tytu"/>
    <w:uiPriority w:val="99"/>
    <w:rsid w:val="008D3515"/>
    <w:rPr>
      <w:rFonts w:ascii="Cambria" w:hAnsi="Cambria" w:cs="Cambria"/>
      <w:color w:val="666666"/>
      <w:kern w:val="28"/>
      <w:sz w:val="80"/>
      <w:szCs w:val="80"/>
    </w:rPr>
  </w:style>
  <w:style w:type="paragraph" w:styleId="Data">
    <w:name w:val="Date"/>
    <w:basedOn w:val="Normalny"/>
    <w:next w:val="Normalny"/>
    <w:link w:val="DataZnak"/>
    <w:uiPriority w:val="99"/>
    <w:semiHidden/>
    <w:rsid w:val="00570148"/>
    <w:pPr>
      <w:spacing w:line="264" w:lineRule="auto"/>
    </w:pPr>
    <w:rPr>
      <w:color w:val="000000"/>
      <w:sz w:val="20"/>
      <w:szCs w:val="20"/>
      <w:lang w:eastAsia="pl-PL"/>
    </w:rPr>
  </w:style>
  <w:style w:type="character" w:customStyle="1" w:styleId="DataZnak">
    <w:name w:val="Data Znak"/>
    <w:link w:val="Data"/>
    <w:uiPriority w:val="99"/>
    <w:semiHidden/>
    <w:rsid w:val="00570148"/>
    <w:rPr>
      <w:color w:val="000000"/>
      <w:sz w:val="20"/>
      <w:szCs w:val="20"/>
    </w:rPr>
  </w:style>
  <w:style w:type="character" w:styleId="Tekstzastpczy">
    <w:name w:val="Placeholder Text"/>
    <w:uiPriority w:val="99"/>
    <w:rsid w:val="00570148"/>
    <w:rPr>
      <w:color w:val="808080"/>
    </w:rPr>
  </w:style>
  <w:style w:type="paragraph" w:styleId="Podpis">
    <w:name w:val="Signature"/>
    <w:basedOn w:val="Normalny"/>
    <w:link w:val="PodpisZnak"/>
    <w:uiPriority w:val="99"/>
    <w:rsid w:val="00570148"/>
    <w:pPr>
      <w:spacing w:line="264" w:lineRule="auto"/>
    </w:pPr>
    <w:rPr>
      <w:color w:val="000000"/>
      <w:sz w:val="20"/>
      <w:szCs w:val="20"/>
      <w:lang w:eastAsia="pl-PL"/>
    </w:rPr>
  </w:style>
  <w:style w:type="character" w:customStyle="1" w:styleId="PodpisZnak">
    <w:name w:val="Podpis Znak"/>
    <w:link w:val="Podpis"/>
    <w:uiPriority w:val="99"/>
    <w:rsid w:val="00570148"/>
    <w:rPr>
      <w:color w:val="000000"/>
      <w:sz w:val="20"/>
      <w:szCs w:val="20"/>
    </w:rPr>
  </w:style>
  <w:style w:type="table" w:customStyle="1" w:styleId="Styl6">
    <w:name w:val="Styl 6"/>
    <w:uiPriority w:val="99"/>
    <w:rsid w:val="00570148"/>
    <w:rPr>
      <w:rFonts w:eastAsia="Times New Roman" w:cs="Calibri"/>
      <w:color w:val="000000"/>
    </w:rPr>
    <w:tblPr>
      <w:tblBorders>
        <w:top w:val="single" w:sz="4" w:space="0" w:color="FF388C"/>
        <w:left w:val="single" w:sz="4" w:space="0" w:color="FF388C"/>
        <w:bottom w:val="single" w:sz="4" w:space="0" w:color="FF388C"/>
        <w:right w:val="single" w:sz="4" w:space="0" w:color="FF388C"/>
        <w:insideH w:val="single" w:sz="4" w:space="0" w:color="FFFFFF"/>
        <w:insideV w:val="single" w:sz="4" w:space="0" w:color="FFFFFF"/>
      </w:tblBorders>
      <w:tblCellMar>
        <w:top w:w="0" w:type="dxa"/>
        <w:left w:w="108" w:type="dxa"/>
        <w:bottom w:w="0" w:type="dxa"/>
        <w:right w:w="108" w:type="dxa"/>
      </w:tblCellMar>
    </w:tblPr>
    <w:tcPr>
      <w:shd w:val="clear" w:color="auto" w:fill="FFD7E7"/>
    </w:tcPr>
  </w:style>
  <w:style w:type="paragraph" w:customStyle="1" w:styleId="Tekstdaty">
    <w:name w:val="Tekst daty"/>
    <w:basedOn w:val="Normalny"/>
    <w:uiPriority w:val="99"/>
    <w:rsid w:val="00570148"/>
    <w:pPr>
      <w:spacing w:before="720" w:line="264" w:lineRule="auto"/>
    </w:pPr>
    <w:rPr>
      <w:sz w:val="21"/>
      <w:szCs w:val="21"/>
      <w:lang w:eastAsia="pl-PL"/>
    </w:rPr>
  </w:style>
  <w:style w:type="character" w:customStyle="1" w:styleId="BezodstpwZnak">
    <w:name w:val="Bez odstępów Znak"/>
    <w:basedOn w:val="Domylnaczcionkaakapitu"/>
    <w:link w:val="Bezodstpw"/>
    <w:uiPriority w:val="99"/>
    <w:rsid w:val="00570148"/>
  </w:style>
  <w:style w:type="paragraph" w:styleId="Akapitzlist">
    <w:name w:val="List Paragraph"/>
    <w:basedOn w:val="Normalny"/>
    <w:uiPriority w:val="99"/>
    <w:qFormat/>
    <w:rsid w:val="00570148"/>
    <w:pPr>
      <w:spacing w:line="240" w:lineRule="auto"/>
      <w:ind w:left="720" w:hanging="288"/>
    </w:pPr>
    <w:rPr>
      <w:color w:val="666666"/>
      <w:sz w:val="21"/>
      <w:szCs w:val="21"/>
      <w:lang w:eastAsia="pl-PL"/>
    </w:rPr>
  </w:style>
  <w:style w:type="paragraph" w:styleId="Nagwekspisutreci">
    <w:name w:val="TOC Heading"/>
    <w:basedOn w:val="Nagwek1"/>
    <w:next w:val="Normalny"/>
    <w:uiPriority w:val="99"/>
    <w:qFormat/>
    <w:rsid w:val="00570148"/>
    <w:pPr>
      <w:spacing w:before="480" w:line="264" w:lineRule="auto"/>
      <w:outlineLvl w:val="9"/>
    </w:pPr>
    <w:rPr>
      <w:b/>
      <w:bCs/>
      <w:sz w:val="28"/>
      <w:szCs w:val="28"/>
    </w:rPr>
  </w:style>
  <w:style w:type="paragraph" w:customStyle="1" w:styleId="Imiinazwisko">
    <w:name w:val="Imię i nazwisko"/>
    <w:basedOn w:val="Tytu"/>
    <w:uiPriority w:val="99"/>
    <w:rsid w:val="00570148"/>
    <w:rPr>
      <w:b/>
      <w:bCs/>
      <w:sz w:val="28"/>
      <w:szCs w:val="28"/>
    </w:rPr>
  </w:style>
  <w:style w:type="character" w:customStyle="1" w:styleId="Adresodbiorcyznak">
    <w:name w:val="Adres odbiorcy (znak)"/>
    <w:link w:val="Adresodbiorcy"/>
    <w:uiPriority w:val="99"/>
    <w:rsid w:val="00570148"/>
    <w:rPr>
      <w:color w:val="000000"/>
      <w:sz w:val="21"/>
      <w:szCs w:val="21"/>
    </w:rPr>
  </w:style>
  <w:style w:type="table" w:styleId="Jasnalistaakcent6">
    <w:name w:val="Light List Accent 6"/>
    <w:basedOn w:val="Standardowy"/>
    <w:uiPriority w:val="99"/>
    <w:rsid w:val="00216359"/>
    <w:rPr>
      <w:rFonts w:cs="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b/>
        <w:bCs/>
        <w:color w:val="FFFFFF"/>
      </w:rPr>
      <w:tblPr/>
      <w:tcPr>
        <w:shd w:val="clear" w:color="auto" w:fill="F79646"/>
      </w:tcPr>
    </w:tblStylePr>
    <w:tblStylePr w:type="lastRow">
      <w:pPr>
        <w:spacing w:before="0" w:after="0"/>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redniasiatka3akcent2">
    <w:name w:val="Medium Grid 3 Accent 2"/>
    <w:basedOn w:val="Standardowy"/>
    <w:uiPriority w:val="99"/>
    <w:rsid w:val="00216359"/>
    <w:rPr>
      <w:rFonts w:cs="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Kolorowalistaakcent5">
    <w:name w:val="Colorful List Accent 5"/>
    <w:basedOn w:val="Standardowy"/>
    <w:uiPriority w:val="99"/>
    <w:rsid w:val="00AD0E2A"/>
    <w:rPr>
      <w:rFonts w:cs="Calibri"/>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Jasnasiatkaakcent5">
    <w:name w:val="Light Grid Accent 5"/>
    <w:basedOn w:val="Standardowy"/>
    <w:uiPriority w:val="99"/>
    <w:rsid w:val="00AD0E2A"/>
    <w:rPr>
      <w:rFonts w:cs="Calibri"/>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Cambria"/>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redniasiatka1akcent5">
    <w:name w:val="Medium Grid 1 Accent 5"/>
    <w:basedOn w:val="Standardowy"/>
    <w:uiPriority w:val="99"/>
    <w:rsid w:val="002411EC"/>
    <w:rPr>
      <w:rFonts w:cs="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1akcent3">
    <w:name w:val="Medium Grid 1 Accent 3"/>
    <w:basedOn w:val="Standardowy"/>
    <w:uiPriority w:val="99"/>
    <w:rsid w:val="00D464CB"/>
    <w:rPr>
      <w:rFonts w:cs="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543957">
      <w:marLeft w:val="0"/>
      <w:marRight w:val="0"/>
      <w:marTop w:val="0"/>
      <w:marBottom w:val="0"/>
      <w:divBdr>
        <w:top w:val="none" w:sz="0" w:space="0" w:color="auto"/>
        <w:left w:val="none" w:sz="0" w:space="0" w:color="auto"/>
        <w:bottom w:val="none" w:sz="0" w:space="0" w:color="auto"/>
        <w:right w:val="none" w:sz="0" w:space="0" w:color="auto"/>
      </w:divBdr>
      <w:divsChild>
        <w:div w:id="62254395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95499-65DF-4F15-AD26-2ACC9072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19</Words>
  <Characters>115</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Zadanie:</vt:lpstr>
    </vt:vector>
  </TitlesOfParts>
  <Company>UDT</Company>
  <LinksUpToDate>false</LinksUpToDate>
  <CharactersWithSpaces>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Zadanie:</dc:title>
  <dc:subject>Graniastosłup</dc:subject>
  <dc:creator>Ania</dc:creator>
  <cp:keywords>prostopadłościan, objętość, pole powierzchni</cp:keywords>
  <cp:lastModifiedBy>Marek Jóźwiak</cp:lastModifiedBy>
  <cp:revision>15</cp:revision>
  <cp:lastPrinted>2013-08-26T00:26:00Z</cp:lastPrinted>
  <dcterms:created xsi:type="dcterms:W3CDTF">2013-09-01T16:55:00Z</dcterms:created>
  <dcterms:modified xsi:type="dcterms:W3CDTF">2013-09-01T17:26:00Z</dcterms:modified>
</cp:coreProperties>
</file>